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953521" w14:textId="001D132F" w:rsidR="007166CE" w:rsidRDefault="00BA35EC" w:rsidP="007166CE">
      <w:pPr>
        <w:pStyle w:val="berschrift1"/>
      </w:pPr>
      <w:r>
        <w:rPr>
          <w:noProof/>
        </w:rPr>
        <w:drawing>
          <wp:inline distT="0" distB="0" distL="0" distR="0" wp14:anchorId="7675B3A2" wp14:editId="0D396CA6">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r w:rsidR="007166CE">
        <w:br w:type="page"/>
      </w:r>
      <w:r w:rsidR="007166CE">
        <w:lastRenderedPageBreak/>
        <w:t>Vorwort</w:t>
      </w:r>
    </w:p>
    <w:p w14:paraId="422410A6"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C9F8C17"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0FCE3BC1" w14:textId="77777777" w:rsidR="007166CE" w:rsidRDefault="007166CE" w:rsidP="007166CE">
      <w:r>
        <w:t>Euch allen wünsche ich Gottes reichen Segen und dass Ihr für Euch interessante Texte hier findet. Für Anregungen bin ich immer dankbar.</w:t>
      </w:r>
    </w:p>
    <w:p w14:paraId="75D71614" w14:textId="77777777" w:rsidR="007166CE" w:rsidRDefault="007166CE" w:rsidP="007166CE">
      <w:r>
        <w:t>Gruß &amp; Segen,</w:t>
      </w:r>
    </w:p>
    <w:p w14:paraId="5776FB98" w14:textId="77777777" w:rsidR="007166CE" w:rsidRDefault="007166CE" w:rsidP="007166CE">
      <w:r>
        <w:t>Andreas</w:t>
      </w:r>
    </w:p>
    <w:p w14:paraId="0A9ED9A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B109092" w14:textId="77777777" w:rsidR="00BD71A4" w:rsidRDefault="00BD71A4">
      <w:pPr>
        <w:spacing w:after="0" w:line="240" w:lineRule="auto"/>
      </w:pPr>
      <w:r>
        <w:t>Bild Autor</w:t>
      </w:r>
    </w:p>
    <w:p w14:paraId="1586EDA9" w14:textId="77777777" w:rsidR="00BD71A4" w:rsidRDefault="00BD71A4">
      <w:pPr>
        <w:spacing w:after="0" w:line="240" w:lineRule="auto"/>
        <w:rPr>
          <w:rFonts w:eastAsia="Times New Roman"/>
          <w:b/>
          <w:bCs/>
          <w:color w:val="000000"/>
          <w:kern w:val="36"/>
          <w:sz w:val="36"/>
          <w:szCs w:val="48"/>
          <w:lang w:eastAsia="de-DE"/>
        </w:rPr>
      </w:pPr>
      <w:r>
        <w:br w:type="page"/>
      </w:r>
    </w:p>
    <w:p w14:paraId="1DA8DFE0" w14:textId="77777777" w:rsidR="006F17A3" w:rsidRDefault="006F17A3" w:rsidP="006F17A3">
      <w:pPr>
        <w:pStyle w:val="berschrift1"/>
      </w:pPr>
      <w:r>
        <w:t>Schriften</w:t>
      </w:r>
    </w:p>
    <w:p w14:paraId="72A1696A" w14:textId="77777777" w:rsidR="006F17A3" w:rsidRDefault="006F17A3" w:rsidP="006F17A3">
      <w:pPr>
        <w:pStyle w:val="berschrift2"/>
        <w:rPr>
          <w:sz w:val="48"/>
          <w:szCs w:val="48"/>
          <w:lang w:eastAsia="de-DE"/>
        </w:rPr>
      </w:pPr>
      <w:r>
        <w:t>Erste Betrachtung von der verborgenen Kraft der Leiden JESU.</w:t>
      </w:r>
    </w:p>
    <w:p w14:paraId="35560DEE" w14:textId="77777777" w:rsidR="006F17A3" w:rsidRDefault="006F17A3" w:rsidP="006F17A3">
      <w:pPr>
        <w:pStyle w:val="StandardWeb"/>
      </w:pPr>
      <w:r>
        <w:t xml:space="preserve">Im Namen JESU, des </w:t>
      </w:r>
      <w:proofErr w:type="spellStart"/>
      <w:r>
        <w:t>Gecreutzigten</w:t>
      </w:r>
      <w:proofErr w:type="spellEnd"/>
      <w:r>
        <w:t xml:space="preserve">, amen! </w:t>
      </w:r>
    </w:p>
    <w:p w14:paraId="41613834" w14:textId="77777777" w:rsidR="006F17A3" w:rsidRDefault="006F17A3" w:rsidP="006F17A3">
      <w:pPr>
        <w:pStyle w:val="StandardWeb"/>
      </w:pPr>
      <w:r>
        <w:t>Phil. 3,10.</w:t>
      </w:r>
      <w:r>
        <w:br/>
      </w:r>
      <w:r>
        <w:rPr>
          <w:rStyle w:val="Fett"/>
          <w:rFonts w:eastAsiaTheme="majorEastAsia"/>
        </w:rPr>
        <w:t>Zu erkennen Ihn und die Gemeinschaft seiner Leiden.</w:t>
      </w:r>
      <w:r>
        <w:t xml:space="preserve"> </w:t>
      </w:r>
    </w:p>
    <w:p w14:paraId="49B60D70" w14:textId="77777777" w:rsidR="006F17A3" w:rsidRDefault="006F17A3" w:rsidP="006F17A3">
      <w:pPr>
        <w:pStyle w:val="StandardWeb"/>
      </w:pPr>
      <w:r>
        <w:t xml:space="preserve">1. Wer da Christum recht lebendig erkennen will, der </w:t>
      </w:r>
      <w:proofErr w:type="spellStart"/>
      <w:r>
        <w:t>muß</w:t>
      </w:r>
      <w:proofErr w:type="spellEnd"/>
      <w:r>
        <w:t xml:space="preserve"> mit Paulo alles andere so weit vergessen und hintan setzen, oder gegen diesen Schatz gering achten. Wer </w:t>
      </w:r>
      <w:proofErr w:type="spellStart"/>
      <w:r>
        <w:t>diß</w:t>
      </w:r>
      <w:proofErr w:type="spellEnd"/>
      <w:r>
        <w:t xml:space="preserve"> </w:t>
      </w:r>
      <w:proofErr w:type="spellStart"/>
      <w:r>
        <w:t>thut</w:t>
      </w:r>
      <w:proofErr w:type="spellEnd"/>
      <w:r>
        <w:t xml:space="preserve">, der erkennet ihn nicht nur, sondern gewinnet ihn auch wirklich, oder hat Ihn in sich, und wird in Ihm erfunden, wer das erlangt, der bekommt auch wahre Gemeinschaft mit Ihm. </w:t>
      </w:r>
    </w:p>
    <w:p w14:paraId="682E66C3" w14:textId="77777777" w:rsidR="006F17A3" w:rsidRDefault="006F17A3" w:rsidP="006F17A3">
      <w:pPr>
        <w:pStyle w:val="StandardWeb"/>
      </w:pPr>
      <w:r>
        <w:t xml:space="preserve">2. Also folget auf die wahre </w:t>
      </w:r>
      <w:proofErr w:type="spellStart"/>
      <w:r>
        <w:t>verleugnung</w:t>
      </w:r>
      <w:proofErr w:type="spellEnd"/>
      <w:r>
        <w:t xml:space="preserve"> unserer selbst erst wahre </w:t>
      </w:r>
      <w:proofErr w:type="spellStart"/>
      <w:r>
        <w:t>Erkenntniß</w:t>
      </w:r>
      <w:proofErr w:type="spellEnd"/>
      <w:r>
        <w:t xml:space="preserve"> Christi, auf seine </w:t>
      </w:r>
      <w:proofErr w:type="spellStart"/>
      <w:r>
        <w:t>Erkenntniß</w:t>
      </w:r>
      <w:proofErr w:type="spellEnd"/>
      <w:r>
        <w:t xml:space="preserve"> die wahre Vereinigung, auf die Vereinigung wahrhaftige Gemeinschaft. Gemeinschaft aber machet uns die Gnade Christi gemein, und hingegen wird unser elend sein eigen. Was </w:t>
      </w:r>
      <w:proofErr w:type="spellStart"/>
      <w:r>
        <w:t>kan</w:t>
      </w:r>
      <w:proofErr w:type="spellEnd"/>
      <w:r>
        <w:t xml:space="preserve"> </w:t>
      </w:r>
      <w:proofErr w:type="spellStart"/>
      <w:r>
        <w:t>seligers</w:t>
      </w:r>
      <w:proofErr w:type="spellEnd"/>
      <w:r>
        <w:t xml:space="preserve"> sein? </w:t>
      </w:r>
    </w:p>
    <w:p w14:paraId="57294851" w14:textId="77777777" w:rsidR="006F17A3" w:rsidRDefault="006F17A3" w:rsidP="006F17A3">
      <w:pPr>
        <w:pStyle w:val="StandardWeb"/>
      </w:pPr>
      <w:r>
        <w:t xml:space="preserve">3. Wie nun also einem Gläubigen alles in Christus aufgeschlossen und </w:t>
      </w:r>
      <w:proofErr w:type="spellStart"/>
      <w:r>
        <w:t>mitgetheilet</w:t>
      </w:r>
      <w:proofErr w:type="spellEnd"/>
      <w:r>
        <w:t xml:space="preserve"> wird, also insonderheit sein Leiden. Diese </w:t>
      </w:r>
      <w:proofErr w:type="spellStart"/>
      <w:r>
        <w:t>kan</w:t>
      </w:r>
      <w:proofErr w:type="spellEnd"/>
      <w:r>
        <w:t xml:space="preserve"> niemand gründlich einsehen oder </w:t>
      </w:r>
      <w:proofErr w:type="spellStart"/>
      <w:r>
        <w:t>geniessen</w:t>
      </w:r>
      <w:proofErr w:type="spellEnd"/>
      <w:r>
        <w:t xml:space="preserve">, ohne die wirkliche Gemeinschaft mit Ihm. Darum verlangte und </w:t>
      </w:r>
      <w:proofErr w:type="spellStart"/>
      <w:r>
        <w:t>runge</w:t>
      </w:r>
      <w:proofErr w:type="spellEnd"/>
      <w:r>
        <w:t xml:space="preserve"> Paulus darnach: Zu erkennen Ihn und die Gemeinschaft seiner Leiden. </w:t>
      </w:r>
    </w:p>
    <w:p w14:paraId="65C82078" w14:textId="77777777" w:rsidR="006F17A3" w:rsidRDefault="006F17A3" w:rsidP="006F17A3">
      <w:pPr>
        <w:pStyle w:val="StandardWeb"/>
      </w:pPr>
      <w:r>
        <w:t xml:space="preserve">4. Diese Gemeinschaft aber mit Christi Leiden ist zweierlei. Einmal </w:t>
      </w:r>
      <w:proofErr w:type="spellStart"/>
      <w:r>
        <w:t>muß</w:t>
      </w:r>
      <w:proofErr w:type="spellEnd"/>
      <w:r>
        <w:t xml:space="preserve"> ein </w:t>
      </w:r>
      <w:proofErr w:type="spellStart"/>
      <w:r>
        <w:t>sünder</w:t>
      </w:r>
      <w:proofErr w:type="spellEnd"/>
      <w:r>
        <w:t xml:space="preserve">, der an seinem zustand und leben verzagt, in wahrer </w:t>
      </w:r>
      <w:proofErr w:type="spellStart"/>
      <w:r>
        <w:t>hezensbusse</w:t>
      </w:r>
      <w:proofErr w:type="spellEnd"/>
      <w:r>
        <w:t xml:space="preserve"> ringen nach der Gemeinschaft mit Christi Tod und Blut, zu seiner Aussöhnung und Erlösung. Da </w:t>
      </w:r>
      <w:proofErr w:type="spellStart"/>
      <w:r>
        <w:t>muß</w:t>
      </w:r>
      <w:proofErr w:type="spellEnd"/>
      <w:r>
        <w:t xml:space="preserve"> durch den Glauben, den Gott wirkt, alle Sünde auf Christum geworfen und in sein Leiden versenkt, hingegen alle Gerechtigkeit und Versöhnung aus ihm genommen, oder vielmehr durch den Geist des Glaubens erobert, erkämpft und ihm eigen werden. </w:t>
      </w:r>
    </w:p>
    <w:p w14:paraId="49927BA7" w14:textId="77777777" w:rsidR="006F17A3" w:rsidRDefault="006F17A3" w:rsidP="006F17A3">
      <w:pPr>
        <w:pStyle w:val="StandardWeb"/>
      </w:pPr>
      <w:r>
        <w:t xml:space="preserve">5. Ob </w:t>
      </w:r>
      <w:proofErr w:type="spellStart"/>
      <w:r>
        <w:t>diß</w:t>
      </w:r>
      <w:proofErr w:type="spellEnd"/>
      <w:r>
        <w:t xml:space="preserve"> recht nach Christi Sinn und Ordnung zugehe, </w:t>
      </w:r>
      <w:proofErr w:type="spellStart"/>
      <w:r>
        <w:t>kan</w:t>
      </w:r>
      <w:proofErr w:type="spellEnd"/>
      <w:r>
        <w:t xml:space="preserve"> man daraus erkennen: wenn ein solcher </w:t>
      </w:r>
      <w:proofErr w:type="spellStart"/>
      <w:r>
        <w:t>mensch</w:t>
      </w:r>
      <w:proofErr w:type="spellEnd"/>
      <w:r>
        <w:t xml:space="preserve"> auch mit Christo wahre Gemeinschaft suche und habe zu der Heiligung und wirklichen Besserung. Ist dieses nicht da, so ist auch die Rechtfertigung falsch und ohne </w:t>
      </w:r>
      <w:proofErr w:type="spellStart"/>
      <w:r>
        <w:t>frucht</w:t>
      </w:r>
      <w:proofErr w:type="spellEnd"/>
      <w:r>
        <w:t xml:space="preserve">. Lassen wir aber Christi Leiden in uns auch die </w:t>
      </w:r>
      <w:proofErr w:type="spellStart"/>
      <w:r>
        <w:t>sünde</w:t>
      </w:r>
      <w:proofErr w:type="spellEnd"/>
      <w:r>
        <w:t xml:space="preserve"> in der </w:t>
      </w:r>
      <w:proofErr w:type="spellStart"/>
      <w:r>
        <w:t>that</w:t>
      </w:r>
      <w:proofErr w:type="spellEnd"/>
      <w:r>
        <w:t xml:space="preserve"> </w:t>
      </w:r>
      <w:proofErr w:type="spellStart"/>
      <w:r>
        <w:t>tödten</w:t>
      </w:r>
      <w:proofErr w:type="spellEnd"/>
      <w:r>
        <w:t xml:space="preserve"> und Gerechtigkeit wirken, so haben wir Gemeinschaft mit Ihm, und sein Blut reiniget uns von allen </w:t>
      </w:r>
      <w:proofErr w:type="spellStart"/>
      <w:r>
        <w:t>sünden</w:t>
      </w:r>
      <w:proofErr w:type="spellEnd"/>
      <w:r>
        <w:t xml:space="preserve">. </w:t>
      </w:r>
    </w:p>
    <w:p w14:paraId="139E8A44" w14:textId="77777777" w:rsidR="006F17A3" w:rsidRDefault="006F17A3" w:rsidP="006F17A3">
      <w:pPr>
        <w:pStyle w:val="StandardWeb"/>
      </w:pPr>
      <w:r>
        <w:t xml:space="preserve">6. </w:t>
      </w:r>
      <w:proofErr w:type="spellStart"/>
      <w:r>
        <w:t>Diß</w:t>
      </w:r>
      <w:proofErr w:type="spellEnd"/>
      <w:r>
        <w:t xml:space="preserve"> ist kein </w:t>
      </w:r>
      <w:proofErr w:type="spellStart"/>
      <w:r>
        <w:t>gedichte</w:t>
      </w:r>
      <w:proofErr w:type="spellEnd"/>
      <w:r>
        <w:t xml:space="preserve">, sondern Pauli eigener </w:t>
      </w:r>
      <w:proofErr w:type="spellStart"/>
      <w:r>
        <w:t>ausdruck</w:t>
      </w:r>
      <w:proofErr w:type="spellEnd"/>
      <w:r>
        <w:t xml:space="preserve">, da er die Gemeinschaft der Leiden Jesu darin setzet, </w:t>
      </w:r>
      <w:proofErr w:type="spellStart"/>
      <w:r>
        <w:t>daß</w:t>
      </w:r>
      <w:proofErr w:type="spellEnd"/>
      <w:r>
        <w:t xml:space="preserve"> er seinem Tode ähnlich werde, das ist, </w:t>
      </w:r>
      <w:proofErr w:type="spellStart"/>
      <w:r>
        <w:t>daß</w:t>
      </w:r>
      <w:proofErr w:type="spellEnd"/>
      <w:r>
        <w:t xml:space="preserve"> er der </w:t>
      </w:r>
      <w:proofErr w:type="spellStart"/>
      <w:r>
        <w:t>sünde</w:t>
      </w:r>
      <w:proofErr w:type="spellEnd"/>
      <w:r>
        <w:t xml:space="preserve"> absterbe, mit Christo der </w:t>
      </w:r>
      <w:proofErr w:type="spellStart"/>
      <w:r>
        <w:t>welt</w:t>
      </w:r>
      <w:proofErr w:type="spellEnd"/>
      <w:r>
        <w:t xml:space="preserve"> </w:t>
      </w:r>
      <w:proofErr w:type="spellStart"/>
      <w:r>
        <w:t>gecreutziget</w:t>
      </w:r>
      <w:proofErr w:type="spellEnd"/>
      <w:r>
        <w:t xml:space="preserve"> werde und also (als Christus am </w:t>
      </w:r>
      <w:proofErr w:type="spellStart"/>
      <w:r>
        <w:t>creutz</w:t>
      </w:r>
      <w:proofErr w:type="spellEnd"/>
      <w:r>
        <w:t xml:space="preserve">) schwach, leiden, </w:t>
      </w:r>
      <w:proofErr w:type="spellStart"/>
      <w:r>
        <w:t>noht</w:t>
      </w:r>
      <w:proofErr w:type="spellEnd"/>
      <w:r>
        <w:t xml:space="preserve"> und angst in seiner </w:t>
      </w:r>
      <w:proofErr w:type="spellStart"/>
      <w:r>
        <w:t>masse</w:t>
      </w:r>
      <w:proofErr w:type="spellEnd"/>
      <w:r>
        <w:t xml:space="preserve"> getrost durchgehe, bis der leib der </w:t>
      </w:r>
      <w:proofErr w:type="spellStart"/>
      <w:r>
        <w:t>sünden</w:t>
      </w:r>
      <w:proofErr w:type="spellEnd"/>
      <w:r>
        <w:t xml:space="preserve"> völlig aufhöre, und so täglich sterbe in allem bösen, </w:t>
      </w:r>
      <w:proofErr w:type="spellStart"/>
      <w:r>
        <w:t>daß</w:t>
      </w:r>
      <w:proofErr w:type="spellEnd"/>
      <w:r>
        <w:t xml:space="preserve"> er endlich ganz </w:t>
      </w:r>
      <w:proofErr w:type="spellStart"/>
      <w:r>
        <w:t>gerechtfertiget</w:t>
      </w:r>
      <w:proofErr w:type="spellEnd"/>
      <w:r>
        <w:t xml:space="preserve"> sei von der </w:t>
      </w:r>
      <w:proofErr w:type="spellStart"/>
      <w:r>
        <w:t>sünde</w:t>
      </w:r>
      <w:proofErr w:type="spellEnd"/>
      <w:r>
        <w:t xml:space="preserve">. </w:t>
      </w:r>
    </w:p>
    <w:p w14:paraId="442B08F4" w14:textId="77777777" w:rsidR="006F17A3" w:rsidRDefault="006F17A3" w:rsidP="006F17A3">
      <w:pPr>
        <w:pStyle w:val="StandardWeb"/>
      </w:pPr>
      <w:r>
        <w:t xml:space="preserve">7. Hierin bestehet die wahre Gemeinschaft mit Christi Leiden, </w:t>
      </w:r>
      <w:proofErr w:type="spellStart"/>
      <w:r>
        <w:t>daß</w:t>
      </w:r>
      <w:proofErr w:type="spellEnd"/>
      <w:r>
        <w:t xml:space="preserve"> durch die Kraft derselben wir an kein heilig </w:t>
      </w:r>
      <w:proofErr w:type="spellStart"/>
      <w:r>
        <w:t>creutz</w:t>
      </w:r>
      <w:proofErr w:type="spellEnd"/>
      <w:r>
        <w:t xml:space="preserve"> </w:t>
      </w:r>
      <w:proofErr w:type="spellStart"/>
      <w:r>
        <w:t>gezwogen</w:t>
      </w:r>
      <w:proofErr w:type="spellEnd"/>
      <w:r>
        <w:t xml:space="preserve">, uns selbst entsagen und allem eigenem leben. Gleichwie er sein Leben nicht liebte oder hegte bis in den </w:t>
      </w:r>
      <w:proofErr w:type="spellStart"/>
      <w:r>
        <w:t>tog</w:t>
      </w:r>
      <w:proofErr w:type="spellEnd"/>
      <w:r>
        <w:t xml:space="preserve">; so sollen wir auch ein solch verworfen Bild zu tragen und zu </w:t>
      </w:r>
      <w:proofErr w:type="spellStart"/>
      <w:r>
        <w:t>praesentiren</w:t>
      </w:r>
      <w:proofErr w:type="spellEnd"/>
      <w:r>
        <w:t xml:space="preserve"> uns nicht entziehen, als er in der argen </w:t>
      </w:r>
      <w:proofErr w:type="spellStart"/>
      <w:r>
        <w:t>welt</w:t>
      </w:r>
      <w:proofErr w:type="spellEnd"/>
      <w:r>
        <w:t xml:space="preserve"> getragen hat um </w:t>
      </w:r>
      <w:proofErr w:type="spellStart"/>
      <w:r>
        <w:t>unsert</w:t>
      </w:r>
      <w:proofErr w:type="spellEnd"/>
      <w:r>
        <w:t xml:space="preserve"> willen. </w:t>
      </w:r>
    </w:p>
    <w:p w14:paraId="42033F99" w14:textId="77777777" w:rsidR="006F17A3" w:rsidRDefault="006F17A3" w:rsidP="006F17A3">
      <w:pPr>
        <w:pStyle w:val="StandardWeb"/>
      </w:pPr>
      <w:r>
        <w:t xml:space="preserve">8. Siehe! so beginnet man allmählig in die geheime Kraft der Leiden Christi zu treten, wenn man ernstlich in tiefer </w:t>
      </w:r>
      <w:proofErr w:type="spellStart"/>
      <w:r>
        <w:t>zerknirschung</w:t>
      </w:r>
      <w:proofErr w:type="spellEnd"/>
      <w:r>
        <w:t xml:space="preserve"> seine Versöhnung allein in seinen Wunden sucht, hernach auch in seine </w:t>
      </w:r>
      <w:proofErr w:type="spellStart"/>
      <w:r>
        <w:t>fußstapfen</w:t>
      </w:r>
      <w:proofErr w:type="spellEnd"/>
      <w:r>
        <w:t xml:space="preserve"> </w:t>
      </w:r>
      <w:proofErr w:type="spellStart"/>
      <w:r>
        <w:t>trit</w:t>
      </w:r>
      <w:proofErr w:type="spellEnd"/>
      <w:r>
        <w:t xml:space="preserve">, sein Creutz täglich auf sich </w:t>
      </w:r>
      <w:proofErr w:type="spellStart"/>
      <w:r>
        <w:t>nimt</w:t>
      </w:r>
      <w:proofErr w:type="spellEnd"/>
      <w:r>
        <w:t xml:space="preserve">, und Ihm also treulich durch </w:t>
      </w:r>
      <w:proofErr w:type="spellStart"/>
      <w:r>
        <w:t>schmach</w:t>
      </w:r>
      <w:proofErr w:type="spellEnd"/>
      <w:r>
        <w:t xml:space="preserve"> und </w:t>
      </w:r>
      <w:proofErr w:type="spellStart"/>
      <w:r>
        <w:t>noht</w:t>
      </w:r>
      <w:proofErr w:type="spellEnd"/>
      <w:r>
        <w:t xml:space="preserve"> nachgehet bis in die Herrlichkeit. </w:t>
      </w:r>
      <w:r>
        <w:br/>
        <w:t>’’(</w:t>
      </w:r>
      <w:proofErr w:type="spellStart"/>
      <w:r>
        <w:t>Lutherus</w:t>
      </w:r>
      <w:proofErr w:type="spellEnd"/>
      <w:r>
        <w:t xml:space="preserve"> sagt hiervon </w:t>
      </w:r>
      <w:proofErr w:type="spellStart"/>
      <w:r>
        <w:t>To</w:t>
      </w:r>
      <w:proofErr w:type="spellEnd"/>
      <w:r>
        <w:t xml:space="preserve">. II. Jen. lat. f. 241 </w:t>
      </w:r>
      <w:proofErr w:type="spellStart"/>
      <w:r>
        <w:t>a.b</w:t>
      </w:r>
      <w:proofErr w:type="spellEnd"/>
      <w:r>
        <w:t xml:space="preserve"> In dieser </w:t>
      </w:r>
      <w:proofErr w:type="spellStart"/>
      <w:r>
        <w:t>gestalt</w:t>
      </w:r>
      <w:proofErr w:type="spellEnd"/>
      <w:r>
        <w:t xml:space="preserve"> werden wir Christo auch im </w:t>
      </w:r>
      <w:proofErr w:type="spellStart"/>
      <w:r>
        <w:t>fleisch</w:t>
      </w:r>
      <w:proofErr w:type="spellEnd"/>
      <w:r>
        <w:t xml:space="preserve"> ähnlich, das ist, wir leiden von </w:t>
      </w:r>
      <w:proofErr w:type="spellStart"/>
      <w:r>
        <w:t>aussen</w:t>
      </w:r>
      <w:proofErr w:type="spellEnd"/>
      <w:r>
        <w:t xml:space="preserve"> ein gleiches, und das ist eine heilsame </w:t>
      </w:r>
      <w:proofErr w:type="spellStart"/>
      <w:r>
        <w:t>ähnlichkeit</w:t>
      </w:r>
      <w:proofErr w:type="spellEnd"/>
      <w:r>
        <w:t xml:space="preserve">, davon Paulus sagt: Wir haben des Leidens Christi viel. Sie wird auch nur im geist </w:t>
      </w:r>
      <w:proofErr w:type="spellStart"/>
      <w:r>
        <w:t>erkant</w:t>
      </w:r>
      <w:proofErr w:type="spellEnd"/>
      <w:r>
        <w:t xml:space="preserve">, das ist, mit Liebe in uns gebildet. Denn niemand leidet gleiches mit Christo, er werde denn vom Geist unterrichtet; da man sonst ohne den Geist viel von Ihm reden, wirken und leiden </w:t>
      </w:r>
      <w:proofErr w:type="spellStart"/>
      <w:r>
        <w:t>kan</w:t>
      </w:r>
      <w:proofErr w:type="spellEnd"/>
      <w:r>
        <w:t xml:space="preserve">, aber das Christo nicht ähnlich ist. Welches so wohl Lehrer als Zuhörer zu merken haben.)’’ </w:t>
      </w:r>
    </w:p>
    <w:p w14:paraId="11ABAAF3" w14:textId="77777777" w:rsidR="006F17A3" w:rsidRDefault="006F17A3" w:rsidP="006F17A3">
      <w:pPr>
        <w:pStyle w:val="StandardWeb"/>
      </w:pPr>
      <w:r>
        <w:t xml:space="preserve">9. Wer nun eins von beiden nicht beliebt, sondern für </w:t>
      </w:r>
      <w:proofErr w:type="spellStart"/>
      <w:r>
        <w:t>unnöthig</w:t>
      </w:r>
      <w:proofErr w:type="spellEnd"/>
      <w:r>
        <w:t xml:space="preserve"> achtet, der gewinnet beide nicht. Will jemand Christi Verdienstes </w:t>
      </w:r>
      <w:proofErr w:type="spellStart"/>
      <w:r>
        <w:t>theilhaftig</w:t>
      </w:r>
      <w:proofErr w:type="spellEnd"/>
      <w:r>
        <w:t xml:space="preserve"> werden, und brauchts nicht zur Heiligung und Besserung, sondern zum </w:t>
      </w:r>
      <w:proofErr w:type="spellStart"/>
      <w:r>
        <w:t>deckel</w:t>
      </w:r>
      <w:proofErr w:type="spellEnd"/>
      <w:r>
        <w:t xml:space="preserve"> seiner </w:t>
      </w:r>
      <w:proofErr w:type="spellStart"/>
      <w:r>
        <w:t>sünden</w:t>
      </w:r>
      <w:proofErr w:type="spellEnd"/>
      <w:r>
        <w:t xml:space="preserve">, dem wird Christus nichts nütze. Meinte jemand nur durch Ihn fromm zu werden, nicht aber erst ausgesöhnt und gerecht, so risse er den </w:t>
      </w:r>
      <w:proofErr w:type="spellStart"/>
      <w:r>
        <w:t>grund</w:t>
      </w:r>
      <w:proofErr w:type="spellEnd"/>
      <w:r>
        <w:t xml:space="preserve"> um; was </w:t>
      </w:r>
      <w:proofErr w:type="spellStart"/>
      <w:r>
        <w:t>könte</w:t>
      </w:r>
      <w:proofErr w:type="spellEnd"/>
      <w:r>
        <w:t xml:space="preserve"> Christi Leiden an ihm ausrichten? </w:t>
      </w:r>
    </w:p>
    <w:p w14:paraId="01C9E201" w14:textId="77777777" w:rsidR="006F17A3" w:rsidRDefault="006F17A3" w:rsidP="006F17A3">
      <w:pPr>
        <w:pStyle w:val="StandardWeb"/>
      </w:pPr>
      <w:r>
        <w:t xml:space="preserve">10. So gar </w:t>
      </w:r>
      <w:proofErr w:type="spellStart"/>
      <w:r>
        <w:t>muß</w:t>
      </w:r>
      <w:proofErr w:type="spellEnd"/>
      <w:r>
        <w:t xml:space="preserve"> die Kraft der Leiden Christi </w:t>
      </w:r>
      <w:proofErr w:type="spellStart"/>
      <w:r>
        <w:t>unzertrennt</w:t>
      </w:r>
      <w:proofErr w:type="spellEnd"/>
      <w:r>
        <w:t xml:space="preserve"> beisammen sein zu unserer völligen </w:t>
      </w:r>
      <w:proofErr w:type="spellStart"/>
      <w:r>
        <w:t>Herwiederbringung</w:t>
      </w:r>
      <w:proofErr w:type="spellEnd"/>
      <w:r>
        <w:t xml:space="preserve">. Denn dazu hat der ganze Christus gelitten, damit wir ihn ganz </w:t>
      </w:r>
      <w:proofErr w:type="spellStart"/>
      <w:r>
        <w:t>geniessen</w:t>
      </w:r>
      <w:proofErr w:type="spellEnd"/>
      <w:r>
        <w:t xml:space="preserve"> sollen und können, wie er uns von Gott gemacht ist, nicht nur zur Gerechtigkeit, sondern auch zur Heiligung, zur Erleuchtung und Erlösung, 1. </w:t>
      </w:r>
      <w:proofErr w:type="spellStart"/>
      <w:r>
        <w:t>Cor</w:t>
      </w:r>
      <w:proofErr w:type="spellEnd"/>
      <w:r>
        <w:t xml:space="preserve">. 1,30. </w:t>
      </w:r>
    </w:p>
    <w:p w14:paraId="38EFFCE8" w14:textId="77777777" w:rsidR="006F17A3" w:rsidRDefault="006F17A3" w:rsidP="006F17A3">
      <w:pPr>
        <w:pStyle w:val="StandardWeb"/>
      </w:pPr>
      <w:r>
        <w:t xml:space="preserve">11. Diese Kraft aber der Leiden Christi ist sehr tief verborgen, und nur denen offenbar und nahe, die sie beständig suchen, und nach solchem höchsten Schatz tief graben. Denn wir </w:t>
      </w:r>
      <w:proofErr w:type="spellStart"/>
      <w:r>
        <w:t>dörfen</w:t>
      </w:r>
      <w:proofErr w:type="spellEnd"/>
      <w:r>
        <w:t xml:space="preserve"> nicht an der </w:t>
      </w:r>
      <w:proofErr w:type="spellStart"/>
      <w:r>
        <w:t>schlae</w:t>
      </w:r>
      <w:proofErr w:type="spellEnd"/>
      <w:r>
        <w:t xml:space="preserve"> der </w:t>
      </w:r>
      <w:proofErr w:type="spellStart"/>
      <w:r>
        <w:t>äussern</w:t>
      </w:r>
      <w:proofErr w:type="spellEnd"/>
      <w:r>
        <w:t xml:space="preserve"> </w:t>
      </w:r>
      <w:proofErr w:type="spellStart"/>
      <w:r>
        <w:t>historie</w:t>
      </w:r>
      <w:proofErr w:type="spellEnd"/>
      <w:r>
        <w:t xml:space="preserve"> allein kleben bleiben, und meinen, das sei genug zur </w:t>
      </w:r>
      <w:proofErr w:type="spellStart"/>
      <w:r>
        <w:t>Paßion</w:t>
      </w:r>
      <w:proofErr w:type="spellEnd"/>
      <w:r>
        <w:t xml:space="preserve">, wenn wir ein paar sitten-lehren heraus ziehen, wie aus einer andern </w:t>
      </w:r>
      <w:proofErr w:type="spellStart"/>
      <w:r>
        <w:t>geschichte</w:t>
      </w:r>
      <w:proofErr w:type="spellEnd"/>
      <w:r>
        <w:t xml:space="preserve"> der </w:t>
      </w:r>
      <w:proofErr w:type="spellStart"/>
      <w:r>
        <w:t>menschen</w:t>
      </w:r>
      <w:proofErr w:type="spellEnd"/>
      <w:r>
        <w:t xml:space="preserve">. Damit erreicht man noch lange nicht das, was darunter verborgen liegt. </w:t>
      </w:r>
    </w:p>
    <w:p w14:paraId="69C62121" w14:textId="77777777" w:rsidR="006F17A3" w:rsidRDefault="006F17A3" w:rsidP="006F17A3">
      <w:pPr>
        <w:pStyle w:val="StandardWeb"/>
      </w:pPr>
      <w:r>
        <w:t xml:space="preserve">12. Sondern wir müssen nicht ruhen, bis uns das rechte </w:t>
      </w:r>
      <w:proofErr w:type="spellStart"/>
      <w:r>
        <w:t>Geheimniß</w:t>
      </w:r>
      <w:proofErr w:type="spellEnd"/>
      <w:r>
        <w:t xml:space="preserve"> und der tiefe Sinn Gottes, den er unter allen </w:t>
      </w:r>
      <w:proofErr w:type="spellStart"/>
      <w:r>
        <w:t>äusserlichen</w:t>
      </w:r>
      <w:proofErr w:type="spellEnd"/>
      <w:r>
        <w:t xml:space="preserve"> gehabt, aufgeschlossen werde, so fern und so viel uns zur </w:t>
      </w:r>
      <w:proofErr w:type="spellStart"/>
      <w:r>
        <w:t>seligkeit</w:t>
      </w:r>
      <w:proofErr w:type="spellEnd"/>
      <w:r>
        <w:t xml:space="preserve"> </w:t>
      </w:r>
      <w:proofErr w:type="spellStart"/>
      <w:r>
        <w:t>noht</w:t>
      </w:r>
      <w:proofErr w:type="spellEnd"/>
      <w:r>
        <w:t xml:space="preserve"> ist. Denn es wird doch wohl noch </w:t>
      </w:r>
      <w:proofErr w:type="spellStart"/>
      <w:r>
        <w:t>unzehliches</w:t>
      </w:r>
      <w:proofErr w:type="spellEnd"/>
      <w:r>
        <w:t xml:space="preserve"> verborgen bleiben von den tiefen und </w:t>
      </w:r>
      <w:proofErr w:type="spellStart"/>
      <w:r>
        <w:t>abgründen</w:t>
      </w:r>
      <w:proofErr w:type="spellEnd"/>
      <w:r>
        <w:t xml:space="preserve"> der Göttlichen Weisheit, Gerechtigkeit und Liebe, die in Christi Leiden vergraben liegen, als ein verborgener köstlicher Schatz in einem so unansehnlichen Acker. </w:t>
      </w:r>
    </w:p>
    <w:p w14:paraId="70F1DF74" w14:textId="77777777" w:rsidR="006F17A3" w:rsidRDefault="006F17A3" w:rsidP="006F17A3">
      <w:pPr>
        <w:pStyle w:val="StandardWeb"/>
      </w:pPr>
      <w:r>
        <w:t xml:space="preserve">13. Es sind aber zwo Haupt-handlungen sonderlich in der </w:t>
      </w:r>
      <w:proofErr w:type="spellStart"/>
      <w:r>
        <w:t>Paßion</w:t>
      </w:r>
      <w:proofErr w:type="spellEnd"/>
      <w:r>
        <w:t xml:space="preserve"> vorgegangen, </w:t>
      </w:r>
      <w:proofErr w:type="spellStart"/>
      <w:r>
        <w:t>nemlich</w:t>
      </w:r>
      <w:proofErr w:type="spellEnd"/>
      <w:r>
        <w:t xml:space="preserve"> Christi Bereitung zum Tode, und denn der Tod selber. Denn ob schon kein schritt noch tritt in dem ganzen Leiden JESU ohne </w:t>
      </w:r>
      <w:proofErr w:type="spellStart"/>
      <w:r>
        <w:t>Geheimniß</w:t>
      </w:r>
      <w:proofErr w:type="spellEnd"/>
      <w:r>
        <w:t xml:space="preserve"> gewesen, ja nichts dabei </w:t>
      </w:r>
      <w:proofErr w:type="spellStart"/>
      <w:r>
        <w:t>gethan</w:t>
      </w:r>
      <w:proofErr w:type="spellEnd"/>
      <w:r>
        <w:t xml:space="preserve">, </w:t>
      </w:r>
      <w:proofErr w:type="spellStart"/>
      <w:r>
        <w:t>geredt</w:t>
      </w:r>
      <w:proofErr w:type="spellEnd"/>
      <w:r>
        <w:t xml:space="preserve"> oder gedacht worden ist, das nicht seine tiefen der Göttlichen Weisheit </w:t>
      </w:r>
      <w:proofErr w:type="spellStart"/>
      <w:r>
        <w:t>hinder</w:t>
      </w:r>
      <w:proofErr w:type="spellEnd"/>
      <w:r>
        <w:t xml:space="preserve"> sich habe; so wollen wir doch jetzt nur diese 2 </w:t>
      </w:r>
      <w:proofErr w:type="spellStart"/>
      <w:r>
        <w:t>Hauptpuncte</w:t>
      </w:r>
      <w:proofErr w:type="spellEnd"/>
      <w:r>
        <w:t xml:space="preserve"> betrachten. </w:t>
      </w:r>
    </w:p>
    <w:p w14:paraId="0A1657A2" w14:textId="77777777" w:rsidR="006F17A3" w:rsidRDefault="006F17A3" w:rsidP="006F17A3">
      <w:pPr>
        <w:pStyle w:val="StandardWeb"/>
      </w:pPr>
      <w:r>
        <w:t>14. Unter Christi Gefangen-</w:t>
      </w:r>
      <w:proofErr w:type="spellStart"/>
      <w:r>
        <w:t>nehmung</w:t>
      </w:r>
      <w:proofErr w:type="spellEnd"/>
      <w:r>
        <w:t xml:space="preserve">, </w:t>
      </w:r>
      <w:proofErr w:type="spellStart"/>
      <w:r>
        <w:t>überlieferung</w:t>
      </w:r>
      <w:proofErr w:type="spellEnd"/>
      <w:r>
        <w:t xml:space="preserve"> und </w:t>
      </w:r>
      <w:proofErr w:type="spellStart"/>
      <w:r>
        <w:t>verdammung</w:t>
      </w:r>
      <w:proofErr w:type="spellEnd"/>
      <w:r>
        <w:t xml:space="preserve"> ist verborgen unsere Losmachung, als ein </w:t>
      </w:r>
      <w:proofErr w:type="spellStart"/>
      <w:r>
        <w:t>Geheimniß</w:t>
      </w:r>
      <w:proofErr w:type="spellEnd"/>
      <w:r>
        <w:t xml:space="preserve"> unserer </w:t>
      </w:r>
      <w:proofErr w:type="spellStart"/>
      <w:r>
        <w:t>Herwiederbringung</w:t>
      </w:r>
      <w:proofErr w:type="spellEnd"/>
      <w:r>
        <w:t xml:space="preserve">. Die </w:t>
      </w:r>
      <w:proofErr w:type="spellStart"/>
      <w:r>
        <w:t>äussere</w:t>
      </w:r>
      <w:proofErr w:type="spellEnd"/>
      <w:r>
        <w:t xml:space="preserve"> Geschichte davon </w:t>
      </w:r>
      <w:proofErr w:type="spellStart"/>
      <w:r>
        <w:t>kan</w:t>
      </w:r>
      <w:proofErr w:type="spellEnd"/>
      <w:r>
        <w:t xml:space="preserve"> man bei </w:t>
      </w:r>
      <w:proofErr w:type="spellStart"/>
      <w:r>
        <w:t>Taulero</w:t>
      </w:r>
      <w:proofErr w:type="spellEnd"/>
      <w:r>
        <w:t xml:space="preserve"> in der herrlichen Betrachtung der </w:t>
      </w:r>
      <w:proofErr w:type="spellStart"/>
      <w:r>
        <w:t>Paßion</w:t>
      </w:r>
      <w:proofErr w:type="spellEnd"/>
      <w:r>
        <w:t xml:space="preserve"> und andern sehr </w:t>
      </w:r>
      <w:proofErr w:type="spellStart"/>
      <w:r>
        <w:t>theuer</w:t>
      </w:r>
      <w:proofErr w:type="spellEnd"/>
      <w:r>
        <w:t xml:space="preserve"> erläutert finden. Wir wissen, </w:t>
      </w:r>
      <w:proofErr w:type="spellStart"/>
      <w:r>
        <w:t>daß</w:t>
      </w:r>
      <w:proofErr w:type="spellEnd"/>
      <w:r>
        <w:t xml:space="preserve"> der </w:t>
      </w:r>
      <w:proofErr w:type="spellStart"/>
      <w:r>
        <w:t>theuerste</w:t>
      </w:r>
      <w:proofErr w:type="spellEnd"/>
      <w:r>
        <w:t xml:space="preserve"> Emmanuel von seinen feinden umgeben, gefangen, gebunden, in die </w:t>
      </w:r>
      <w:proofErr w:type="spellStart"/>
      <w:r>
        <w:t>stadt</w:t>
      </w:r>
      <w:proofErr w:type="spellEnd"/>
      <w:r>
        <w:t xml:space="preserve"> bei </w:t>
      </w:r>
      <w:proofErr w:type="spellStart"/>
      <w:r>
        <w:t>nacht</w:t>
      </w:r>
      <w:proofErr w:type="spellEnd"/>
      <w:r>
        <w:t xml:space="preserve"> geschleppt, </w:t>
      </w:r>
      <w:proofErr w:type="spellStart"/>
      <w:r>
        <w:t>vortgestossen</w:t>
      </w:r>
      <w:proofErr w:type="spellEnd"/>
      <w:r>
        <w:t xml:space="preserve"> und hingerissen, auch dem ärgsten feind Hannas, danach </w:t>
      </w:r>
      <w:proofErr w:type="spellStart"/>
      <w:r>
        <w:t>Caiphä</w:t>
      </w:r>
      <w:proofErr w:type="spellEnd"/>
      <w:r>
        <w:t xml:space="preserve">, der der </w:t>
      </w:r>
      <w:proofErr w:type="spellStart"/>
      <w:r>
        <w:t>urheber</w:t>
      </w:r>
      <w:proofErr w:type="spellEnd"/>
      <w:r>
        <w:t xml:space="preserve"> dieser </w:t>
      </w:r>
      <w:proofErr w:type="spellStart"/>
      <w:r>
        <w:t>sache</w:t>
      </w:r>
      <w:proofErr w:type="spellEnd"/>
      <w:r>
        <w:t xml:space="preserve"> war, Joh. 11,53, weiter Pilato und </w:t>
      </w:r>
      <w:proofErr w:type="spellStart"/>
      <w:r>
        <w:t>Herodi</w:t>
      </w:r>
      <w:proofErr w:type="spellEnd"/>
      <w:r>
        <w:t xml:space="preserve">, als der ärgste </w:t>
      </w:r>
      <w:proofErr w:type="spellStart"/>
      <w:r>
        <w:t>bösewicht</w:t>
      </w:r>
      <w:proofErr w:type="spellEnd"/>
      <w:r>
        <w:t xml:space="preserve"> </w:t>
      </w:r>
      <w:proofErr w:type="spellStart"/>
      <w:r>
        <w:t>vorgestellet</w:t>
      </w:r>
      <w:proofErr w:type="spellEnd"/>
      <w:r>
        <w:t xml:space="preserve">, und also endlich zum </w:t>
      </w:r>
      <w:proofErr w:type="spellStart"/>
      <w:r>
        <w:t>tod</w:t>
      </w:r>
      <w:proofErr w:type="spellEnd"/>
      <w:r>
        <w:t xml:space="preserve"> </w:t>
      </w:r>
      <w:proofErr w:type="spellStart"/>
      <w:r>
        <w:t>verurtheilet</w:t>
      </w:r>
      <w:proofErr w:type="spellEnd"/>
      <w:r>
        <w:t xml:space="preserve"> und bereitet worden. </w:t>
      </w:r>
    </w:p>
    <w:p w14:paraId="162CAA4F" w14:textId="77777777" w:rsidR="006F17A3" w:rsidRDefault="006F17A3" w:rsidP="006F17A3">
      <w:pPr>
        <w:pStyle w:val="StandardWeb"/>
      </w:pPr>
      <w:r>
        <w:t xml:space="preserve">15. Wozu anders ist alles dieses geschehen, lieber </w:t>
      </w:r>
      <w:proofErr w:type="spellStart"/>
      <w:r>
        <w:t>mench</w:t>
      </w:r>
      <w:proofErr w:type="spellEnd"/>
      <w:r>
        <w:t xml:space="preserve">! als zu unserer Losmachung? Diese ist als eine verborgene Kraft unter Christi </w:t>
      </w:r>
      <w:proofErr w:type="spellStart"/>
      <w:r>
        <w:t>überlieferung</w:t>
      </w:r>
      <w:proofErr w:type="spellEnd"/>
      <w:r>
        <w:t xml:space="preserve"> verborgen. Lasset uns sie nur recht göttlich verstehen, damit niemand sie zu seiner fleischlichen </w:t>
      </w:r>
      <w:proofErr w:type="spellStart"/>
      <w:r>
        <w:t>sicherheit</w:t>
      </w:r>
      <w:proofErr w:type="spellEnd"/>
      <w:r>
        <w:t xml:space="preserve"> und </w:t>
      </w:r>
      <w:proofErr w:type="spellStart"/>
      <w:r>
        <w:t>verdammniß</w:t>
      </w:r>
      <w:proofErr w:type="spellEnd"/>
      <w:r>
        <w:t xml:space="preserve"> etwa </w:t>
      </w:r>
      <w:proofErr w:type="spellStart"/>
      <w:r>
        <w:t>mißbrauche</w:t>
      </w:r>
      <w:proofErr w:type="spellEnd"/>
      <w:r>
        <w:t xml:space="preserve"> oder unrecht deute. </w:t>
      </w:r>
    </w:p>
    <w:p w14:paraId="4A8E64FA" w14:textId="77777777" w:rsidR="006F17A3" w:rsidRDefault="006F17A3" w:rsidP="006F17A3">
      <w:pPr>
        <w:pStyle w:val="StandardWeb"/>
      </w:pPr>
      <w:r>
        <w:t xml:space="preserve">16. Es ist ewig wahr, </w:t>
      </w:r>
      <w:proofErr w:type="spellStart"/>
      <w:r>
        <w:t>daß</w:t>
      </w:r>
      <w:proofErr w:type="spellEnd"/>
      <w:r>
        <w:t xml:space="preserve"> Christus dazu ist gefangen und übergeben worden, damit er alle </w:t>
      </w:r>
      <w:proofErr w:type="spellStart"/>
      <w:r>
        <w:t>menschen</w:t>
      </w:r>
      <w:proofErr w:type="spellEnd"/>
      <w:r>
        <w:t xml:space="preserve"> möchte wieder los machen. Aber es ist nicht weniger wahr und leider! </w:t>
      </w:r>
      <w:proofErr w:type="spellStart"/>
      <w:r>
        <w:t>allzugemein</w:t>
      </w:r>
      <w:proofErr w:type="spellEnd"/>
      <w:r>
        <w:t xml:space="preserve">, </w:t>
      </w:r>
      <w:proofErr w:type="spellStart"/>
      <w:r>
        <w:t>daß</w:t>
      </w:r>
      <w:proofErr w:type="spellEnd"/>
      <w:r>
        <w:t xml:space="preserve"> in der </w:t>
      </w:r>
      <w:proofErr w:type="spellStart"/>
      <w:r>
        <w:t>that</w:t>
      </w:r>
      <w:proofErr w:type="spellEnd"/>
      <w:r>
        <w:t xml:space="preserve"> nicht alle los werden, oder sich los machen lassen. Darum müssen wir solche Erlösung ja wohl einsehen und anwenden. </w:t>
      </w:r>
    </w:p>
    <w:p w14:paraId="53C4A136" w14:textId="77777777" w:rsidR="006F17A3" w:rsidRDefault="006F17A3" w:rsidP="006F17A3">
      <w:pPr>
        <w:pStyle w:val="StandardWeb"/>
      </w:pPr>
      <w:r>
        <w:t xml:space="preserve">17. Christus ward von so grausamen </w:t>
      </w:r>
      <w:proofErr w:type="spellStart"/>
      <w:r>
        <w:t>schaaren</w:t>
      </w:r>
      <w:proofErr w:type="spellEnd"/>
      <w:r>
        <w:t xml:space="preserve"> der feinde umringet und </w:t>
      </w:r>
      <w:proofErr w:type="spellStart"/>
      <w:r>
        <w:t>hingeführet</w:t>
      </w:r>
      <w:proofErr w:type="spellEnd"/>
      <w:r>
        <w:t xml:space="preserve">, uns von den höllischen </w:t>
      </w:r>
      <w:proofErr w:type="spellStart"/>
      <w:r>
        <w:t>schaaren</w:t>
      </w:r>
      <w:proofErr w:type="spellEnd"/>
      <w:r>
        <w:t xml:space="preserve"> der feinde zu befreien. Wer sind diese? </w:t>
      </w:r>
      <w:proofErr w:type="spellStart"/>
      <w:r>
        <w:t>Gewißlich</w:t>
      </w:r>
      <w:proofErr w:type="spellEnd"/>
      <w:r>
        <w:t xml:space="preserve">, werden einem </w:t>
      </w:r>
      <w:proofErr w:type="spellStart"/>
      <w:r>
        <w:t>sünder</w:t>
      </w:r>
      <w:proofErr w:type="spellEnd"/>
      <w:r>
        <w:t xml:space="preserve"> in der </w:t>
      </w:r>
      <w:proofErr w:type="spellStart"/>
      <w:r>
        <w:t>busse</w:t>
      </w:r>
      <w:proofErr w:type="spellEnd"/>
      <w:r>
        <w:t xml:space="preserve"> die </w:t>
      </w:r>
      <w:proofErr w:type="spellStart"/>
      <w:r>
        <w:t>augen</w:t>
      </w:r>
      <w:proofErr w:type="spellEnd"/>
      <w:r>
        <w:t xml:space="preserve"> geöffnet; so erblicket er ganze </w:t>
      </w:r>
      <w:proofErr w:type="spellStart"/>
      <w:r>
        <w:t>schaaren</w:t>
      </w:r>
      <w:proofErr w:type="spellEnd"/>
      <w:r>
        <w:t xml:space="preserve"> der geistlichen feinde um und in sich, die ihn umringen und gefangen halten. Das sind die feinde und </w:t>
      </w:r>
      <w:proofErr w:type="spellStart"/>
      <w:r>
        <w:t>hasser</w:t>
      </w:r>
      <w:proofErr w:type="spellEnd"/>
      <w:r>
        <w:t xml:space="preserve">, davon wir los werden müssen, oder wir können nicht zu </w:t>
      </w:r>
      <w:proofErr w:type="spellStart"/>
      <w:r>
        <w:t>Got</w:t>
      </w:r>
      <w:proofErr w:type="spellEnd"/>
      <w:r>
        <w:t xml:space="preserve"> kommen. Luc. 1,71 </w:t>
      </w:r>
    </w:p>
    <w:p w14:paraId="39697F04" w14:textId="77777777" w:rsidR="006F17A3" w:rsidRDefault="006F17A3" w:rsidP="006F17A3">
      <w:pPr>
        <w:pStyle w:val="StandardWeb"/>
      </w:pPr>
      <w:r>
        <w:t xml:space="preserve">18. Das gefährlichste </w:t>
      </w:r>
      <w:proofErr w:type="spellStart"/>
      <w:r>
        <w:t>hiebei</w:t>
      </w:r>
      <w:proofErr w:type="spellEnd"/>
      <w:r>
        <w:t xml:space="preserve"> ist, </w:t>
      </w:r>
      <w:proofErr w:type="spellStart"/>
      <w:r>
        <w:t>daß</w:t>
      </w:r>
      <w:proofErr w:type="spellEnd"/>
      <w:r>
        <w:t xml:space="preserve"> sie so unmittelbar in und bei gefallenen </w:t>
      </w:r>
      <w:proofErr w:type="spellStart"/>
      <w:r>
        <w:t>menschen</w:t>
      </w:r>
      <w:proofErr w:type="spellEnd"/>
      <w:r>
        <w:t xml:space="preserve"> sind und wirken, nachdem der feind einmal die ganze </w:t>
      </w:r>
      <w:proofErr w:type="spellStart"/>
      <w:r>
        <w:t>vestung</w:t>
      </w:r>
      <w:proofErr w:type="spellEnd"/>
      <w:r>
        <w:t xml:space="preserve">, das herz, durch den fall eingenommen, und besessen hat. Diese locken, ziehen, binden, fesseln, bestricken und verführen durch ihre falsche Kräfte leib und gemüht nach ihrem höllischen willen zum verderben zu. </w:t>
      </w:r>
    </w:p>
    <w:p w14:paraId="1F3A9399" w14:textId="77777777" w:rsidR="006F17A3" w:rsidRDefault="006F17A3" w:rsidP="006F17A3">
      <w:pPr>
        <w:pStyle w:val="StandardWeb"/>
      </w:pPr>
      <w:r>
        <w:t xml:space="preserve">19. Da ist der </w:t>
      </w:r>
      <w:proofErr w:type="spellStart"/>
      <w:r>
        <w:t>grund</w:t>
      </w:r>
      <w:proofErr w:type="spellEnd"/>
      <w:r>
        <w:t xml:space="preserve"> und haupt-feind das </w:t>
      </w:r>
      <w:proofErr w:type="spellStart"/>
      <w:r>
        <w:t>angeborne</w:t>
      </w:r>
      <w:proofErr w:type="spellEnd"/>
      <w:r>
        <w:t xml:space="preserve"> arge, so sich in alles mit einmischen will durch die </w:t>
      </w:r>
      <w:proofErr w:type="spellStart"/>
      <w:r>
        <w:t>angeborne</w:t>
      </w:r>
      <w:proofErr w:type="spellEnd"/>
      <w:r>
        <w:t xml:space="preserve"> eigen-liebe, eigen-ehre, eigen-gesuch, eigen-wollen und dergleichen: welches als das </w:t>
      </w:r>
      <w:proofErr w:type="spellStart"/>
      <w:r>
        <w:t>gift</w:t>
      </w:r>
      <w:proofErr w:type="spellEnd"/>
      <w:r>
        <w:t xml:space="preserve"> der alten </w:t>
      </w:r>
      <w:proofErr w:type="spellStart"/>
      <w:r>
        <w:t>schlange</w:t>
      </w:r>
      <w:proofErr w:type="spellEnd"/>
      <w:r>
        <w:t xml:space="preserve"> auch das beste zu verderben suchet. Denn die </w:t>
      </w:r>
      <w:proofErr w:type="spellStart"/>
      <w:r>
        <w:t>erbsünde</w:t>
      </w:r>
      <w:proofErr w:type="spellEnd"/>
      <w:r>
        <w:t xml:space="preserve"> stehet gleichsam um den </w:t>
      </w:r>
      <w:proofErr w:type="spellStart"/>
      <w:r>
        <w:t>menschen</w:t>
      </w:r>
      <w:proofErr w:type="spellEnd"/>
      <w:r>
        <w:t xml:space="preserve"> herum, und will ihn träge machen, als eine </w:t>
      </w:r>
      <w:proofErr w:type="spellStart"/>
      <w:r>
        <w:t>armee</w:t>
      </w:r>
      <w:proofErr w:type="spellEnd"/>
      <w:r>
        <w:t xml:space="preserve">, die eine </w:t>
      </w:r>
      <w:proofErr w:type="spellStart"/>
      <w:r>
        <w:t>vestung</w:t>
      </w:r>
      <w:proofErr w:type="spellEnd"/>
      <w:r>
        <w:t xml:space="preserve"> belagert und einschließt. Ebr. 12,1 </w:t>
      </w:r>
    </w:p>
    <w:p w14:paraId="253D1193" w14:textId="77777777" w:rsidR="006F17A3" w:rsidRDefault="006F17A3" w:rsidP="006F17A3">
      <w:pPr>
        <w:pStyle w:val="StandardWeb"/>
      </w:pPr>
      <w:r>
        <w:t xml:space="preserve">20. Nun wer will doch uns elende </w:t>
      </w:r>
      <w:proofErr w:type="spellStart"/>
      <w:r>
        <w:t>menschen</w:t>
      </w:r>
      <w:proofErr w:type="spellEnd"/>
      <w:r>
        <w:t xml:space="preserve"> erlösen von dem leibe dieses sünden-todes? Wer ist so stark, </w:t>
      </w:r>
      <w:proofErr w:type="spellStart"/>
      <w:r>
        <w:t>daß</w:t>
      </w:r>
      <w:proofErr w:type="spellEnd"/>
      <w:r>
        <w:t xml:space="preserve"> er von </w:t>
      </w:r>
      <w:proofErr w:type="spellStart"/>
      <w:r>
        <w:t>selbsten</w:t>
      </w:r>
      <w:proofErr w:type="spellEnd"/>
      <w:r>
        <w:t xml:space="preserve"> </w:t>
      </w:r>
      <w:proofErr w:type="spellStart"/>
      <w:r>
        <w:t>könte</w:t>
      </w:r>
      <w:proofErr w:type="spellEnd"/>
      <w:r>
        <w:t xml:space="preserve"> des argen los werden ohne einen allmächtigen Erlöser? Da kommt nun Gottes Sohn selbst, tritt ins mittel, </w:t>
      </w:r>
      <w:proofErr w:type="spellStart"/>
      <w:r>
        <w:t>läßt</w:t>
      </w:r>
      <w:proofErr w:type="spellEnd"/>
      <w:r>
        <w:t xml:space="preserve"> sich freiwillig binden, und als ein </w:t>
      </w:r>
      <w:proofErr w:type="spellStart"/>
      <w:r>
        <w:t>schaf</w:t>
      </w:r>
      <w:proofErr w:type="spellEnd"/>
      <w:r>
        <w:t xml:space="preserve"> zur </w:t>
      </w:r>
      <w:proofErr w:type="spellStart"/>
      <w:r>
        <w:t>schlachtbank</w:t>
      </w:r>
      <w:proofErr w:type="spellEnd"/>
      <w:r>
        <w:t xml:space="preserve"> führen, damit wir frei werden möchten von solchem grausamen </w:t>
      </w:r>
      <w:proofErr w:type="spellStart"/>
      <w:r>
        <w:t>fänger</w:t>
      </w:r>
      <w:proofErr w:type="spellEnd"/>
      <w:r>
        <w:t xml:space="preserve">, der </w:t>
      </w:r>
      <w:proofErr w:type="spellStart"/>
      <w:r>
        <w:t>sünde</w:t>
      </w:r>
      <w:proofErr w:type="spellEnd"/>
      <w:r>
        <w:t xml:space="preserve">. </w:t>
      </w:r>
    </w:p>
    <w:p w14:paraId="32D808B3" w14:textId="77777777" w:rsidR="006F17A3" w:rsidRDefault="006F17A3" w:rsidP="006F17A3">
      <w:pPr>
        <w:pStyle w:val="StandardWeb"/>
      </w:pPr>
      <w:r>
        <w:t xml:space="preserve">21. Er opfert und tilget unsere </w:t>
      </w:r>
      <w:proofErr w:type="spellStart"/>
      <w:r>
        <w:t>sünde</w:t>
      </w:r>
      <w:proofErr w:type="spellEnd"/>
      <w:r>
        <w:t xml:space="preserve"> selbst an seinem Leibe auf dem holz, nicht dazu, </w:t>
      </w:r>
      <w:proofErr w:type="spellStart"/>
      <w:r>
        <w:t>daß</w:t>
      </w:r>
      <w:proofErr w:type="spellEnd"/>
      <w:r>
        <w:t xml:space="preserve"> wir </w:t>
      </w:r>
      <w:proofErr w:type="spellStart"/>
      <w:r>
        <w:t>sclaven</w:t>
      </w:r>
      <w:proofErr w:type="spellEnd"/>
      <w:r>
        <w:t xml:space="preserve"> der </w:t>
      </w:r>
      <w:proofErr w:type="spellStart"/>
      <w:r>
        <w:t>sünden</w:t>
      </w:r>
      <w:proofErr w:type="spellEnd"/>
      <w:r>
        <w:t xml:space="preserve"> bleiben sollen, sondern auf </w:t>
      </w:r>
      <w:proofErr w:type="spellStart"/>
      <w:r>
        <w:t>daß</w:t>
      </w:r>
      <w:proofErr w:type="spellEnd"/>
      <w:r>
        <w:t xml:space="preserve"> wir 1) der </w:t>
      </w:r>
      <w:proofErr w:type="spellStart"/>
      <w:r>
        <w:t>sünde</w:t>
      </w:r>
      <w:proofErr w:type="spellEnd"/>
      <w:r>
        <w:t xml:space="preserve"> abgestorben, 2) der Gerechtigkeit leben, weil wir durch seine Wunden (als bekehrte) nun heil worden sind. 1. Petr. 2,24 </w:t>
      </w:r>
    </w:p>
    <w:p w14:paraId="24D27BC4" w14:textId="77777777" w:rsidR="006F17A3" w:rsidRDefault="006F17A3" w:rsidP="006F17A3">
      <w:pPr>
        <w:pStyle w:val="StandardWeb"/>
      </w:pPr>
      <w:r>
        <w:t xml:space="preserve">22. </w:t>
      </w:r>
      <w:proofErr w:type="spellStart"/>
      <w:r>
        <w:t>Diß</w:t>
      </w:r>
      <w:proofErr w:type="spellEnd"/>
      <w:r>
        <w:t xml:space="preserve"> ist die Kraft, so unter Christi </w:t>
      </w:r>
      <w:proofErr w:type="spellStart"/>
      <w:r>
        <w:t>Gefängniß</w:t>
      </w:r>
      <w:proofErr w:type="spellEnd"/>
      <w:r>
        <w:t xml:space="preserve"> verborgen gelegen, </w:t>
      </w:r>
      <w:proofErr w:type="spellStart"/>
      <w:r>
        <w:t>nemlich</w:t>
      </w:r>
      <w:proofErr w:type="spellEnd"/>
      <w:r>
        <w:t xml:space="preserve">, </w:t>
      </w:r>
      <w:proofErr w:type="spellStart"/>
      <w:r>
        <w:t>daß</w:t>
      </w:r>
      <w:proofErr w:type="spellEnd"/>
      <w:r>
        <w:t xml:space="preserve"> uns der Sohn recht frei machte von </w:t>
      </w:r>
      <w:proofErr w:type="spellStart"/>
      <w:r>
        <w:t>sünden</w:t>
      </w:r>
      <w:proofErr w:type="spellEnd"/>
      <w:r>
        <w:t xml:space="preserve">. Joh. 8,36. Will jemand noch in der </w:t>
      </w:r>
      <w:proofErr w:type="spellStart"/>
      <w:r>
        <w:t>sünde</w:t>
      </w:r>
      <w:proofErr w:type="spellEnd"/>
      <w:r>
        <w:t xml:space="preserve"> beharren, der </w:t>
      </w:r>
      <w:proofErr w:type="spellStart"/>
      <w:r>
        <w:t>trit</w:t>
      </w:r>
      <w:proofErr w:type="spellEnd"/>
      <w:r>
        <w:t xml:space="preserve"> in der </w:t>
      </w:r>
      <w:proofErr w:type="spellStart"/>
      <w:r>
        <w:t>that</w:t>
      </w:r>
      <w:proofErr w:type="spellEnd"/>
      <w:r>
        <w:t xml:space="preserve"> Christum mit </w:t>
      </w:r>
      <w:proofErr w:type="spellStart"/>
      <w:r>
        <w:t>füssen</w:t>
      </w:r>
      <w:proofErr w:type="spellEnd"/>
      <w:r>
        <w:t xml:space="preserve">, achtet sein Blut unrein, und schmähet den Geist der Gnaden, der da zeuget, </w:t>
      </w:r>
      <w:proofErr w:type="spellStart"/>
      <w:r>
        <w:t>daß</w:t>
      </w:r>
      <w:proofErr w:type="spellEnd"/>
      <w:r>
        <w:t xml:space="preserve"> wir von </w:t>
      </w:r>
      <w:proofErr w:type="spellStart"/>
      <w:r>
        <w:t>sünden</w:t>
      </w:r>
      <w:proofErr w:type="spellEnd"/>
      <w:r>
        <w:t xml:space="preserve"> los sein sollen. Sollte das uns denn nicht höchst angenehm sein? </w:t>
      </w:r>
    </w:p>
    <w:p w14:paraId="39E2E5A5" w14:textId="77777777" w:rsidR="006F17A3" w:rsidRDefault="006F17A3" w:rsidP="006F17A3">
      <w:pPr>
        <w:pStyle w:val="StandardWeb"/>
      </w:pPr>
      <w:r>
        <w:t xml:space="preserve">23. Ach! aber niemand </w:t>
      </w:r>
      <w:proofErr w:type="spellStart"/>
      <w:r>
        <w:t>kan</w:t>
      </w:r>
      <w:proofErr w:type="spellEnd"/>
      <w:r>
        <w:t xml:space="preserve"> diese </w:t>
      </w:r>
      <w:proofErr w:type="spellStart"/>
      <w:r>
        <w:t>allertheuerste</w:t>
      </w:r>
      <w:proofErr w:type="spellEnd"/>
      <w:r>
        <w:t xml:space="preserve"> Gnade der Erlösung recht schätzen, als wem erstlich die </w:t>
      </w:r>
      <w:proofErr w:type="spellStart"/>
      <w:r>
        <w:t>sünder</w:t>
      </w:r>
      <w:proofErr w:type="spellEnd"/>
      <w:r>
        <w:t xml:space="preserve"> zu einem unerträglichen </w:t>
      </w:r>
      <w:proofErr w:type="spellStart"/>
      <w:r>
        <w:t>kerker</w:t>
      </w:r>
      <w:proofErr w:type="spellEnd"/>
      <w:r>
        <w:t xml:space="preserve"> worden ist, </w:t>
      </w:r>
      <w:proofErr w:type="spellStart"/>
      <w:r>
        <w:t>daß</w:t>
      </w:r>
      <w:proofErr w:type="spellEnd"/>
      <w:r>
        <w:t xml:space="preserve"> er nach einer </w:t>
      </w:r>
      <w:proofErr w:type="spellStart"/>
      <w:r>
        <w:t>befreiung</w:t>
      </w:r>
      <w:proofErr w:type="spellEnd"/>
      <w:r>
        <w:t xml:space="preserve"> seufzet. Der weiß, was für Kraft </w:t>
      </w:r>
      <w:proofErr w:type="spellStart"/>
      <w:r>
        <w:t>darzu</w:t>
      </w:r>
      <w:proofErr w:type="spellEnd"/>
      <w:r>
        <w:t xml:space="preserve"> gehöre, eine einige </w:t>
      </w:r>
      <w:proofErr w:type="spellStart"/>
      <w:r>
        <w:t>sünde</w:t>
      </w:r>
      <w:proofErr w:type="spellEnd"/>
      <w:r>
        <w:t xml:space="preserve"> los zu werden. Und diese steckt in Christi Leiden. </w:t>
      </w:r>
      <w:proofErr w:type="spellStart"/>
      <w:r>
        <w:t>Nim</w:t>
      </w:r>
      <w:proofErr w:type="spellEnd"/>
      <w:r>
        <w:t xml:space="preserve"> sie da heraus, und brauche sie zu deiner ewigen Freiheit, als ein erkaufter von der </w:t>
      </w:r>
      <w:proofErr w:type="spellStart"/>
      <w:r>
        <w:t>sünde</w:t>
      </w:r>
      <w:proofErr w:type="spellEnd"/>
      <w:r>
        <w:t xml:space="preserve">. </w:t>
      </w:r>
    </w:p>
    <w:p w14:paraId="5090C3CE" w14:textId="77777777" w:rsidR="006F17A3" w:rsidRDefault="006F17A3" w:rsidP="006F17A3">
      <w:pPr>
        <w:pStyle w:val="StandardWeb"/>
      </w:pPr>
      <w:r>
        <w:t xml:space="preserve">24. Aus der </w:t>
      </w:r>
      <w:proofErr w:type="spellStart"/>
      <w:r>
        <w:t>sünde</w:t>
      </w:r>
      <w:proofErr w:type="spellEnd"/>
      <w:r>
        <w:t xml:space="preserve"> kommen die grausamen </w:t>
      </w:r>
      <w:proofErr w:type="spellStart"/>
      <w:r>
        <w:t>bande</w:t>
      </w:r>
      <w:proofErr w:type="spellEnd"/>
      <w:r>
        <w:t xml:space="preserve">, ketten und </w:t>
      </w:r>
      <w:proofErr w:type="spellStart"/>
      <w:r>
        <w:t>fessel</w:t>
      </w:r>
      <w:proofErr w:type="spellEnd"/>
      <w:r>
        <w:t xml:space="preserve"> der </w:t>
      </w:r>
      <w:proofErr w:type="spellStart"/>
      <w:r>
        <w:t>innern</w:t>
      </w:r>
      <w:proofErr w:type="spellEnd"/>
      <w:r>
        <w:t xml:space="preserve"> </w:t>
      </w:r>
      <w:proofErr w:type="spellStart"/>
      <w:r>
        <w:t>verdammungen</w:t>
      </w:r>
      <w:proofErr w:type="spellEnd"/>
      <w:r>
        <w:t xml:space="preserve"> und anklagen nach der kraft des Gesetzes, unter dessen fluch und steten </w:t>
      </w:r>
      <w:proofErr w:type="spellStart"/>
      <w:r>
        <w:t>drohungen</w:t>
      </w:r>
      <w:proofErr w:type="spellEnd"/>
      <w:r>
        <w:t xml:space="preserve"> ein unbekehrter </w:t>
      </w:r>
      <w:proofErr w:type="spellStart"/>
      <w:r>
        <w:t>sclave</w:t>
      </w:r>
      <w:proofErr w:type="spellEnd"/>
      <w:r>
        <w:t xml:space="preserve"> der </w:t>
      </w:r>
      <w:proofErr w:type="spellStart"/>
      <w:r>
        <w:t>sünden</w:t>
      </w:r>
      <w:proofErr w:type="spellEnd"/>
      <w:r>
        <w:t xml:space="preserve"> steht, und sie doch nicht eher recht fühlet und bejammert, bis er aus seiner </w:t>
      </w:r>
      <w:proofErr w:type="spellStart"/>
      <w:r>
        <w:t>trunkenheit</w:t>
      </w:r>
      <w:proofErr w:type="spellEnd"/>
      <w:r>
        <w:t xml:space="preserve"> aufwacht. </w:t>
      </w:r>
    </w:p>
    <w:p w14:paraId="5CB4A002" w14:textId="77777777" w:rsidR="006F17A3" w:rsidRDefault="006F17A3" w:rsidP="006F17A3">
      <w:pPr>
        <w:pStyle w:val="StandardWeb"/>
      </w:pPr>
      <w:r>
        <w:t xml:space="preserve">25. Wer will diese </w:t>
      </w:r>
      <w:proofErr w:type="spellStart"/>
      <w:r>
        <w:t>gefangenschaft</w:t>
      </w:r>
      <w:proofErr w:type="spellEnd"/>
      <w:r>
        <w:t xml:space="preserve"> aufheben? Es gehört </w:t>
      </w:r>
      <w:proofErr w:type="spellStart"/>
      <w:r>
        <w:t>gewiß</w:t>
      </w:r>
      <w:proofErr w:type="spellEnd"/>
      <w:r>
        <w:t xml:space="preserve"> eine unendliche Kraft dazu, die </w:t>
      </w:r>
      <w:proofErr w:type="spellStart"/>
      <w:r>
        <w:t>hölle</w:t>
      </w:r>
      <w:proofErr w:type="spellEnd"/>
      <w:r>
        <w:t xml:space="preserve"> zu zerstören, den </w:t>
      </w:r>
      <w:proofErr w:type="spellStart"/>
      <w:r>
        <w:t>zorn</w:t>
      </w:r>
      <w:proofErr w:type="spellEnd"/>
      <w:r>
        <w:t xml:space="preserve"> Gottes zu brechen, und Gnade, Gewissens-Ruhe, Trost und Seligkeit zu schenken. Niemand </w:t>
      </w:r>
      <w:proofErr w:type="spellStart"/>
      <w:r>
        <w:t>kan</w:t>
      </w:r>
      <w:proofErr w:type="spellEnd"/>
      <w:r>
        <w:t xml:space="preserve"> solche </w:t>
      </w:r>
      <w:proofErr w:type="spellStart"/>
      <w:r>
        <w:t>grosse</w:t>
      </w:r>
      <w:proofErr w:type="spellEnd"/>
      <w:r>
        <w:t xml:space="preserve"> Veränderung ihm selbst machen. Darum hat es Christus auf sich genommen und alles gelitten; ob wir uns durch seine </w:t>
      </w:r>
      <w:proofErr w:type="spellStart"/>
      <w:r>
        <w:t>bande</w:t>
      </w:r>
      <w:proofErr w:type="spellEnd"/>
      <w:r>
        <w:t xml:space="preserve"> und stricke wollen gutwillig frei machen lassen von der kraft des anklagenden und verdammenden Gesetzes. Denn er ward ein fluch für uns, auf </w:t>
      </w:r>
      <w:proofErr w:type="spellStart"/>
      <w:r>
        <w:t>daß</w:t>
      </w:r>
      <w:proofErr w:type="spellEnd"/>
      <w:r>
        <w:t xml:space="preserve"> er uns </w:t>
      </w:r>
      <w:proofErr w:type="spellStart"/>
      <w:r>
        <w:t>erlösete</w:t>
      </w:r>
      <w:proofErr w:type="spellEnd"/>
      <w:r>
        <w:t xml:space="preserve"> von dem fluch des Gesetzes. Gal. 3,13 </w:t>
      </w:r>
    </w:p>
    <w:p w14:paraId="186B5554" w14:textId="77777777" w:rsidR="006F17A3" w:rsidRDefault="006F17A3" w:rsidP="006F17A3">
      <w:pPr>
        <w:pStyle w:val="StandardWeb"/>
      </w:pPr>
      <w:r>
        <w:t xml:space="preserve">26. Was das für eine Kraft und Gnade des Leidens Jesu sei, wird niemand leichtlich glauben oder schätze, als wer die kraft eines bösen nagenden </w:t>
      </w:r>
      <w:proofErr w:type="spellStart"/>
      <w:r>
        <w:t>gewissens</w:t>
      </w:r>
      <w:proofErr w:type="spellEnd"/>
      <w:r>
        <w:t xml:space="preserve"> erfahren hat, oder auch wer die macht der </w:t>
      </w:r>
      <w:proofErr w:type="spellStart"/>
      <w:r>
        <w:t>forderungen</w:t>
      </w:r>
      <w:proofErr w:type="spellEnd"/>
      <w:r>
        <w:t xml:space="preserve"> des Göttlichen Gesetzes im gemühte merket, welch eine </w:t>
      </w:r>
      <w:proofErr w:type="spellStart"/>
      <w:r>
        <w:t>noht</w:t>
      </w:r>
      <w:proofErr w:type="spellEnd"/>
      <w:r>
        <w:t xml:space="preserve"> das sei, die strenge und den ernst des Gesetzes in sich zu merken, und ihm doch aus eigenen </w:t>
      </w:r>
      <w:proofErr w:type="spellStart"/>
      <w:r>
        <w:t>kräften</w:t>
      </w:r>
      <w:proofErr w:type="spellEnd"/>
      <w:r>
        <w:t xml:space="preserve"> bei allem guten </w:t>
      </w:r>
      <w:proofErr w:type="spellStart"/>
      <w:r>
        <w:t>vorsatz</w:t>
      </w:r>
      <w:proofErr w:type="spellEnd"/>
      <w:r>
        <w:t xml:space="preserve"> nicht genug </w:t>
      </w:r>
      <w:proofErr w:type="spellStart"/>
      <w:r>
        <w:t>thun</w:t>
      </w:r>
      <w:proofErr w:type="spellEnd"/>
      <w:r>
        <w:t xml:space="preserve"> können. </w:t>
      </w:r>
    </w:p>
    <w:p w14:paraId="68B540DE" w14:textId="77777777" w:rsidR="006F17A3" w:rsidRDefault="006F17A3" w:rsidP="006F17A3">
      <w:pPr>
        <w:pStyle w:val="StandardWeb"/>
      </w:pPr>
      <w:r>
        <w:t xml:space="preserve">27. Mit diesem feind vereinigt sich der </w:t>
      </w:r>
      <w:proofErr w:type="spellStart"/>
      <w:r>
        <w:t>zorn</w:t>
      </w:r>
      <w:proofErr w:type="spellEnd"/>
      <w:r>
        <w:t xml:space="preserve"> samt allen </w:t>
      </w:r>
      <w:proofErr w:type="spellStart"/>
      <w:r>
        <w:t>gedroheten</w:t>
      </w:r>
      <w:proofErr w:type="spellEnd"/>
      <w:r>
        <w:t xml:space="preserve"> strafen und </w:t>
      </w:r>
      <w:proofErr w:type="spellStart"/>
      <w:r>
        <w:t>rachen</w:t>
      </w:r>
      <w:proofErr w:type="spellEnd"/>
      <w:r>
        <w:t xml:space="preserve"> der Göttlichen Gerechtigkeit, der eine arme gefangene </w:t>
      </w:r>
      <w:proofErr w:type="spellStart"/>
      <w:r>
        <w:t>seele</w:t>
      </w:r>
      <w:proofErr w:type="spellEnd"/>
      <w:r>
        <w:t xml:space="preserve"> schrecket und naget, und doch weder kraft noch </w:t>
      </w:r>
      <w:proofErr w:type="spellStart"/>
      <w:r>
        <w:t>lust</w:t>
      </w:r>
      <w:proofErr w:type="spellEnd"/>
      <w:r>
        <w:t xml:space="preserve"> gibt, oder erzwingen mag, der </w:t>
      </w:r>
      <w:proofErr w:type="spellStart"/>
      <w:r>
        <w:t>sünde</w:t>
      </w:r>
      <w:proofErr w:type="spellEnd"/>
      <w:r>
        <w:t xml:space="preserve"> und ihrer </w:t>
      </w:r>
      <w:proofErr w:type="spellStart"/>
      <w:r>
        <w:t>bittern</w:t>
      </w:r>
      <w:proofErr w:type="spellEnd"/>
      <w:r>
        <w:t xml:space="preserve"> </w:t>
      </w:r>
      <w:proofErr w:type="spellStart"/>
      <w:r>
        <w:t>früchte</w:t>
      </w:r>
      <w:proofErr w:type="spellEnd"/>
      <w:r>
        <w:t xml:space="preserve"> los zu werden. </w:t>
      </w:r>
    </w:p>
    <w:p w14:paraId="0C867E30" w14:textId="77777777" w:rsidR="006F17A3" w:rsidRDefault="006F17A3" w:rsidP="006F17A3">
      <w:pPr>
        <w:pStyle w:val="StandardWeb"/>
      </w:pPr>
      <w:r>
        <w:t xml:space="preserve">28. </w:t>
      </w:r>
      <w:proofErr w:type="spellStart"/>
      <w:r>
        <w:t>Wnn</w:t>
      </w:r>
      <w:proofErr w:type="spellEnd"/>
      <w:r>
        <w:t xml:space="preserve"> dann der </w:t>
      </w:r>
      <w:proofErr w:type="spellStart"/>
      <w:r>
        <w:t>mensch</w:t>
      </w:r>
      <w:proofErr w:type="spellEnd"/>
      <w:r>
        <w:t xml:space="preserve"> unter solchen feindlichen </w:t>
      </w:r>
      <w:proofErr w:type="spellStart"/>
      <w:r>
        <w:t>kräften</w:t>
      </w:r>
      <w:proofErr w:type="spellEnd"/>
      <w:r>
        <w:t xml:space="preserve">, wie unter </w:t>
      </w:r>
      <w:proofErr w:type="spellStart"/>
      <w:r>
        <w:t>schwehren</w:t>
      </w:r>
      <w:proofErr w:type="spellEnd"/>
      <w:r>
        <w:t xml:space="preserve"> lasten, </w:t>
      </w:r>
      <w:proofErr w:type="spellStart"/>
      <w:r>
        <w:t>gepresset</w:t>
      </w:r>
      <w:proofErr w:type="spellEnd"/>
      <w:r>
        <w:t xml:space="preserve"> liegt, und doch weder genug </w:t>
      </w:r>
      <w:proofErr w:type="spellStart"/>
      <w:r>
        <w:t>thun</w:t>
      </w:r>
      <w:proofErr w:type="spellEnd"/>
      <w:r>
        <w:t xml:space="preserve">, noch auch die strafen und </w:t>
      </w:r>
      <w:proofErr w:type="spellStart"/>
      <w:r>
        <w:t>urtheile</w:t>
      </w:r>
      <w:proofErr w:type="spellEnd"/>
      <w:r>
        <w:t xml:space="preserve"> aushalten </w:t>
      </w:r>
      <w:proofErr w:type="spellStart"/>
      <w:r>
        <w:t>kan</w:t>
      </w:r>
      <w:proofErr w:type="spellEnd"/>
      <w:r>
        <w:t xml:space="preserve">, also, </w:t>
      </w:r>
      <w:proofErr w:type="spellStart"/>
      <w:r>
        <w:t>daß</w:t>
      </w:r>
      <w:proofErr w:type="spellEnd"/>
      <w:r>
        <w:t xml:space="preserve"> man darunter verzagen und verderben </w:t>
      </w:r>
      <w:proofErr w:type="spellStart"/>
      <w:r>
        <w:t>müßte</w:t>
      </w:r>
      <w:proofErr w:type="spellEnd"/>
      <w:r>
        <w:t xml:space="preserve">; da wird Christi Leiden erst </w:t>
      </w:r>
      <w:proofErr w:type="spellStart"/>
      <w:r>
        <w:t>süsse</w:t>
      </w:r>
      <w:proofErr w:type="spellEnd"/>
      <w:r>
        <w:t xml:space="preserve"> und aufgeschlossen, </w:t>
      </w:r>
      <w:proofErr w:type="spellStart"/>
      <w:r>
        <w:t>daß</w:t>
      </w:r>
      <w:proofErr w:type="spellEnd"/>
      <w:r>
        <w:t xml:space="preserve"> man erfährt, was man an Christo für einen Erlöser hat. 1. </w:t>
      </w:r>
      <w:proofErr w:type="spellStart"/>
      <w:r>
        <w:t>Theß</w:t>
      </w:r>
      <w:proofErr w:type="spellEnd"/>
      <w:r>
        <w:t xml:space="preserve">. 1,10. </w:t>
      </w:r>
    </w:p>
    <w:p w14:paraId="1EA39C61" w14:textId="77777777" w:rsidR="006F17A3" w:rsidRDefault="006F17A3" w:rsidP="006F17A3">
      <w:pPr>
        <w:pStyle w:val="StandardWeb"/>
      </w:pPr>
      <w:r>
        <w:t xml:space="preserve">29. Ob nun wohl eine erkaufte </w:t>
      </w:r>
      <w:proofErr w:type="spellStart"/>
      <w:r>
        <w:t>seele</w:t>
      </w:r>
      <w:proofErr w:type="spellEnd"/>
      <w:r>
        <w:t xml:space="preserve"> so denn in ihrer Bekehrung einen weiten raum in Göttlicher Gnade und Errettung durch Christi Tod vor sich findet; so ist sie doch noch lange nicht von allen ihren feinden los, sondern da setzen ihr erst die argen </w:t>
      </w:r>
      <w:proofErr w:type="spellStart"/>
      <w:r>
        <w:t>geister</w:t>
      </w:r>
      <w:proofErr w:type="spellEnd"/>
      <w:r>
        <w:t xml:space="preserve"> der </w:t>
      </w:r>
      <w:proofErr w:type="spellStart"/>
      <w:r>
        <w:t>bosheit</w:t>
      </w:r>
      <w:proofErr w:type="spellEnd"/>
      <w:r>
        <w:t xml:space="preserve">, davon die </w:t>
      </w:r>
      <w:proofErr w:type="spellStart"/>
      <w:r>
        <w:t>luft</w:t>
      </w:r>
      <w:proofErr w:type="spellEnd"/>
      <w:r>
        <w:t xml:space="preserve"> voll ist, recht gewaltig zu, und wollen ihr den Weg zum Leben verlegen und verwehren. </w:t>
      </w:r>
    </w:p>
    <w:p w14:paraId="05B2FDC6" w14:textId="77777777" w:rsidR="006F17A3" w:rsidRDefault="006F17A3" w:rsidP="006F17A3">
      <w:pPr>
        <w:pStyle w:val="StandardWeb"/>
      </w:pPr>
      <w:r>
        <w:t xml:space="preserve">30. Ach! wer </w:t>
      </w:r>
      <w:proofErr w:type="spellStart"/>
      <w:r>
        <w:t>könte</w:t>
      </w:r>
      <w:proofErr w:type="spellEnd"/>
      <w:r>
        <w:t xml:space="preserve"> diesen starken binden und zwingen, wo nicht ein Stärkerer über ihn käme, und ihn überwunden hätte durch sein eigen Blut? Christus allein hat dem die macht genommen, der des </w:t>
      </w:r>
      <w:proofErr w:type="spellStart"/>
      <w:r>
        <w:t>todes</w:t>
      </w:r>
      <w:proofErr w:type="spellEnd"/>
      <w:r>
        <w:t xml:space="preserve"> </w:t>
      </w:r>
      <w:proofErr w:type="spellStart"/>
      <w:r>
        <w:t>gewalt</w:t>
      </w:r>
      <w:proofErr w:type="spellEnd"/>
      <w:r>
        <w:t xml:space="preserve"> hatte, das ist, dem </w:t>
      </w:r>
      <w:proofErr w:type="spellStart"/>
      <w:r>
        <w:t>teufel</w:t>
      </w:r>
      <w:proofErr w:type="spellEnd"/>
      <w:r>
        <w:t xml:space="preserve">. Ebr. 2,14. Wodurch anders, als durch die Kraft seiner Leiden, dadurch er uns </w:t>
      </w:r>
      <w:proofErr w:type="spellStart"/>
      <w:r>
        <w:t>erlösete</w:t>
      </w:r>
      <w:proofErr w:type="spellEnd"/>
      <w:r>
        <w:t xml:space="preserve">, die wir sonst aus furcht des </w:t>
      </w:r>
      <w:proofErr w:type="spellStart"/>
      <w:r>
        <w:t>todes</w:t>
      </w:r>
      <w:proofErr w:type="spellEnd"/>
      <w:r>
        <w:t xml:space="preserve"> im ganzen leben knechte sein </w:t>
      </w:r>
      <w:proofErr w:type="spellStart"/>
      <w:r>
        <w:t>mußten</w:t>
      </w:r>
      <w:proofErr w:type="spellEnd"/>
      <w:r>
        <w:t xml:space="preserve">. V. 15. </w:t>
      </w:r>
    </w:p>
    <w:p w14:paraId="3EBE41D0" w14:textId="77777777" w:rsidR="006F17A3" w:rsidRDefault="006F17A3" w:rsidP="006F17A3">
      <w:pPr>
        <w:pStyle w:val="StandardWeb"/>
      </w:pPr>
      <w:r>
        <w:t xml:space="preserve">31. O der </w:t>
      </w:r>
      <w:proofErr w:type="spellStart"/>
      <w:r>
        <w:t>vergorgenen</w:t>
      </w:r>
      <w:proofErr w:type="spellEnd"/>
      <w:r>
        <w:t xml:space="preserve"> Kraft seines Leidens, da er seine </w:t>
      </w:r>
      <w:proofErr w:type="spellStart"/>
      <w:r>
        <w:t>gewalt</w:t>
      </w:r>
      <w:proofErr w:type="spellEnd"/>
      <w:r>
        <w:t xml:space="preserve"> so heimlich </w:t>
      </w:r>
      <w:proofErr w:type="spellStart"/>
      <w:r>
        <w:t>führete</w:t>
      </w:r>
      <w:proofErr w:type="spellEnd"/>
      <w:r>
        <w:t xml:space="preserve">, und in armer </w:t>
      </w:r>
      <w:proofErr w:type="spellStart"/>
      <w:r>
        <w:t>gestalt</w:t>
      </w:r>
      <w:proofErr w:type="spellEnd"/>
      <w:r>
        <w:t xml:space="preserve"> den </w:t>
      </w:r>
      <w:proofErr w:type="spellStart"/>
      <w:r>
        <w:t>teufel</w:t>
      </w:r>
      <w:proofErr w:type="spellEnd"/>
      <w:r>
        <w:t xml:space="preserve"> </w:t>
      </w:r>
      <w:proofErr w:type="spellStart"/>
      <w:r>
        <w:t>fienge</w:t>
      </w:r>
      <w:proofErr w:type="spellEnd"/>
      <w:r>
        <w:t xml:space="preserve">! Wie er denn auch noch immer nicht anders in den Seinigen überwindet, als durch leiden, meiden, enthalten, sterben und </w:t>
      </w:r>
      <w:proofErr w:type="spellStart"/>
      <w:r>
        <w:t>verleugnung</w:t>
      </w:r>
      <w:proofErr w:type="spellEnd"/>
      <w:r>
        <w:t xml:space="preserve"> unserer selbst. </w:t>
      </w:r>
    </w:p>
    <w:p w14:paraId="23EF9AD6" w14:textId="77777777" w:rsidR="006F17A3" w:rsidRDefault="006F17A3" w:rsidP="006F17A3">
      <w:pPr>
        <w:pStyle w:val="StandardWeb"/>
      </w:pPr>
      <w:r>
        <w:t xml:space="preserve">32. Aber da findet sich noch eine </w:t>
      </w:r>
      <w:proofErr w:type="spellStart"/>
      <w:r>
        <w:t>schaar</w:t>
      </w:r>
      <w:proofErr w:type="spellEnd"/>
      <w:r>
        <w:t xml:space="preserve"> der feinde um uns, </w:t>
      </w:r>
      <w:proofErr w:type="spellStart"/>
      <w:r>
        <w:t>nemlich</w:t>
      </w:r>
      <w:proofErr w:type="spellEnd"/>
      <w:r>
        <w:t xml:space="preserve"> die </w:t>
      </w:r>
      <w:proofErr w:type="spellStart"/>
      <w:r>
        <w:t>welt</w:t>
      </w:r>
      <w:proofErr w:type="spellEnd"/>
      <w:r>
        <w:t xml:space="preserve"> mit ihrer </w:t>
      </w:r>
      <w:proofErr w:type="spellStart"/>
      <w:r>
        <w:t>list</w:t>
      </w:r>
      <w:proofErr w:type="spellEnd"/>
      <w:r>
        <w:t xml:space="preserve"> und macht, welche uns mit </w:t>
      </w:r>
      <w:proofErr w:type="spellStart"/>
      <w:r>
        <w:t>lust</w:t>
      </w:r>
      <w:proofErr w:type="spellEnd"/>
      <w:r>
        <w:t xml:space="preserve"> oder furcht gefangen zu halten trachtet. </w:t>
      </w:r>
      <w:proofErr w:type="spellStart"/>
      <w:r>
        <w:t>Dawieder</w:t>
      </w:r>
      <w:proofErr w:type="spellEnd"/>
      <w:r>
        <w:t xml:space="preserve"> hat uns der Herr nicht nur Kraft erworben zum Sieg, indem er da öffentlich von aller </w:t>
      </w:r>
      <w:proofErr w:type="spellStart"/>
      <w:r>
        <w:t>welt</w:t>
      </w:r>
      <w:proofErr w:type="spellEnd"/>
      <w:r>
        <w:t xml:space="preserve"> abgesondert am </w:t>
      </w:r>
      <w:proofErr w:type="spellStart"/>
      <w:r>
        <w:t>Creutze</w:t>
      </w:r>
      <w:proofErr w:type="spellEnd"/>
      <w:r>
        <w:t xml:space="preserve"> </w:t>
      </w:r>
      <w:proofErr w:type="spellStart"/>
      <w:r>
        <w:t>hieng</w:t>
      </w:r>
      <w:proofErr w:type="spellEnd"/>
      <w:r>
        <w:t xml:space="preserve">, und allen dingen erstarb; sondern auch indem er ein vollkommen </w:t>
      </w:r>
      <w:proofErr w:type="spellStart"/>
      <w:r>
        <w:t>exempel</w:t>
      </w:r>
      <w:proofErr w:type="spellEnd"/>
      <w:r>
        <w:t xml:space="preserve"> gab, wie wir im Glauben die </w:t>
      </w:r>
      <w:proofErr w:type="spellStart"/>
      <w:r>
        <w:t>welt</w:t>
      </w:r>
      <w:proofErr w:type="spellEnd"/>
      <w:r>
        <w:t xml:space="preserve"> überwinden sollen. Also hat er uns auch errettet von dieser gegenwärtigen argen Welt. Gal., 1,4 </w:t>
      </w:r>
    </w:p>
    <w:p w14:paraId="3A13C827" w14:textId="77777777" w:rsidR="006F17A3" w:rsidRDefault="006F17A3" w:rsidP="006F17A3">
      <w:pPr>
        <w:pStyle w:val="StandardWeb"/>
      </w:pPr>
      <w:r>
        <w:t xml:space="preserve">33. Nun sehet alle diese grausame machten und </w:t>
      </w:r>
      <w:proofErr w:type="spellStart"/>
      <w:r>
        <w:t>feindseligkeiten</w:t>
      </w:r>
      <w:proofErr w:type="spellEnd"/>
      <w:r>
        <w:t xml:space="preserve"> leget unser leidender Heiland durch eine verborgene Kraft darnieder. Unter seiner </w:t>
      </w:r>
      <w:proofErr w:type="spellStart"/>
      <w:r>
        <w:t>äussersten</w:t>
      </w:r>
      <w:proofErr w:type="spellEnd"/>
      <w:r>
        <w:t xml:space="preserve"> Schwachheit ist lauter unendliche Kraft, unter des </w:t>
      </w:r>
      <w:proofErr w:type="spellStart"/>
      <w:r>
        <w:t>Creutzes</w:t>
      </w:r>
      <w:proofErr w:type="spellEnd"/>
      <w:r>
        <w:t xml:space="preserve"> </w:t>
      </w:r>
      <w:proofErr w:type="spellStart"/>
      <w:r>
        <w:t>Thorheit</w:t>
      </w:r>
      <w:proofErr w:type="spellEnd"/>
      <w:r>
        <w:t xml:space="preserve"> alle himmlische Weisheit verborgen, zu unserer vollkommenen ewigen Erlösung, wenn </w:t>
      </w:r>
      <w:proofErr w:type="spellStart"/>
      <w:r>
        <w:t>wirs</w:t>
      </w:r>
      <w:proofErr w:type="spellEnd"/>
      <w:r>
        <w:t xml:space="preserve"> nur </w:t>
      </w:r>
      <w:proofErr w:type="spellStart"/>
      <w:r>
        <w:t>gläuben</w:t>
      </w:r>
      <w:proofErr w:type="spellEnd"/>
      <w:r>
        <w:t xml:space="preserve"> wollen. </w:t>
      </w:r>
    </w:p>
    <w:p w14:paraId="23F253CA" w14:textId="77777777" w:rsidR="006F17A3" w:rsidRDefault="006F17A3" w:rsidP="006F17A3">
      <w:pPr>
        <w:pStyle w:val="StandardWeb"/>
      </w:pPr>
      <w:r>
        <w:t xml:space="preserve">34. Insonderheit aber ist unter dem Sterben Jesu eitel Leben für Gläubige aufgehoben. Sein Tod schiene der </w:t>
      </w:r>
      <w:proofErr w:type="spellStart"/>
      <w:r>
        <w:t>vernunft</w:t>
      </w:r>
      <w:proofErr w:type="spellEnd"/>
      <w:r>
        <w:t xml:space="preserve"> und den sinnen der allerschmählichste und elendeste. Er starb als der elendeste </w:t>
      </w:r>
      <w:proofErr w:type="spellStart"/>
      <w:r>
        <w:t>knecht</w:t>
      </w:r>
      <w:proofErr w:type="spellEnd"/>
      <w:r>
        <w:t xml:space="preserve">, ja als der </w:t>
      </w:r>
      <w:proofErr w:type="spellStart"/>
      <w:r>
        <w:t>äärgste</w:t>
      </w:r>
      <w:proofErr w:type="spellEnd"/>
      <w:r>
        <w:t xml:space="preserve"> </w:t>
      </w:r>
      <w:proofErr w:type="spellStart"/>
      <w:r>
        <w:t>sünder</w:t>
      </w:r>
      <w:proofErr w:type="spellEnd"/>
      <w:r>
        <w:t xml:space="preserve"> </w:t>
      </w:r>
      <w:proofErr w:type="spellStart"/>
      <w:r>
        <w:t>äusserlich</w:t>
      </w:r>
      <w:proofErr w:type="spellEnd"/>
      <w:r>
        <w:t xml:space="preserve">, und innerlich schiene er dabei von Gott verlassen. Aber unter dieser Todes-gestalt wurde denen, die es suchen, lauter ewiges Leben zubereitet. </w:t>
      </w:r>
    </w:p>
    <w:p w14:paraId="22853B22" w14:textId="77777777" w:rsidR="006F17A3" w:rsidRDefault="006F17A3" w:rsidP="006F17A3">
      <w:pPr>
        <w:pStyle w:val="StandardWeb"/>
      </w:pPr>
      <w:r>
        <w:t xml:space="preserve">35. Denn erstlich ist unter Christi Tod verborgen das Leben und die Gabe der wahren Gerechtigkeit, </w:t>
      </w:r>
      <w:proofErr w:type="spellStart"/>
      <w:r>
        <w:t>daß</w:t>
      </w:r>
      <w:proofErr w:type="spellEnd"/>
      <w:r>
        <w:t xml:space="preserve"> die in </w:t>
      </w:r>
      <w:proofErr w:type="spellStart"/>
      <w:r>
        <w:t>sünden</w:t>
      </w:r>
      <w:proofErr w:type="spellEnd"/>
      <w:r>
        <w:t xml:space="preserve"> </w:t>
      </w:r>
      <w:proofErr w:type="spellStart"/>
      <w:r>
        <w:t>todte</w:t>
      </w:r>
      <w:proofErr w:type="spellEnd"/>
      <w:r>
        <w:t xml:space="preserve"> </w:t>
      </w:r>
      <w:proofErr w:type="spellStart"/>
      <w:r>
        <w:t>menschen</w:t>
      </w:r>
      <w:proofErr w:type="spellEnd"/>
      <w:r>
        <w:t xml:space="preserve"> wahrhaftig wiederum zu einem neuen Leben können erwecket werden, wo sie es nicht selbst versäumen. Denn er hat dem </w:t>
      </w:r>
      <w:proofErr w:type="spellStart"/>
      <w:r>
        <w:t>tod</w:t>
      </w:r>
      <w:proofErr w:type="spellEnd"/>
      <w:r>
        <w:t xml:space="preserve"> der </w:t>
      </w:r>
      <w:proofErr w:type="spellStart"/>
      <w:r>
        <w:t>innern</w:t>
      </w:r>
      <w:proofErr w:type="spellEnd"/>
      <w:r>
        <w:t xml:space="preserve"> </w:t>
      </w:r>
      <w:proofErr w:type="spellStart"/>
      <w:r>
        <w:t>verdammung</w:t>
      </w:r>
      <w:proofErr w:type="spellEnd"/>
      <w:r>
        <w:t xml:space="preserve"> die macht genommen, </w:t>
      </w:r>
      <w:proofErr w:type="spellStart"/>
      <w:r>
        <w:t>daß</w:t>
      </w:r>
      <w:proofErr w:type="spellEnd"/>
      <w:r>
        <w:t xml:space="preserve"> der andere </w:t>
      </w:r>
      <w:proofErr w:type="spellStart"/>
      <w:r>
        <w:t>tod</w:t>
      </w:r>
      <w:proofErr w:type="spellEnd"/>
      <w:r>
        <w:t xml:space="preserve"> keine macht über solche haben solle, die an der ersten Auferstehung </w:t>
      </w:r>
      <w:proofErr w:type="spellStart"/>
      <w:r>
        <w:t>theil</w:t>
      </w:r>
      <w:proofErr w:type="spellEnd"/>
      <w:r>
        <w:t xml:space="preserve"> haben. 2. Tim. 1,10. Offenb. 20,6 </w:t>
      </w:r>
    </w:p>
    <w:p w14:paraId="6C3A5D84" w14:textId="77777777" w:rsidR="006F17A3" w:rsidRDefault="006F17A3" w:rsidP="006F17A3">
      <w:pPr>
        <w:pStyle w:val="StandardWeb"/>
      </w:pPr>
      <w:r>
        <w:t xml:space="preserve">36. So denn hat er an statt des geistlichen </w:t>
      </w:r>
      <w:proofErr w:type="spellStart"/>
      <w:r>
        <w:t>todes</w:t>
      </w:r>
      <w:proofErr w:type="spellEnd"/>
      <w:r>
        <w:t xml:space="preserve"> das </w:t>
      </w:r>
      <w:proofErr w:type="spellStart"/>
      <w:r>
        <w:t>verlorne</w:t>
      </w:r>
      <w:proofErr w:type="spellEnd"/>
      <w:r>
        <w:t xml:space="preserve"> Leben Gottes unsern </w:t>
      </w:r>
      <w:proofErr w:type="spellStart"/>
      <w:r>
        <w:t>seelen</w:t>
      </w:r>
      <w:proofErr w:type="spellEnd"/>
      <w:r>
        <w:t xml:space="preserve"> wieder erworben. Denn wie der geistliche </w:t>
      </w:r>
      <w:proofErr w:type="spellStart"/>
      <w:r>
        <w:t>tod</w:t>
      </w:r>
      <w:proofErr w:type="spellEnd"/>
      <w:r>
        <w:t xml:space="preserve"> in der </w:t>
      </w:r>
      <w:proofErr w:type="spellStart"/>
      <w:r>
        <w:t>scheidung</w:t>
      </w:r>
      <w:proofErr w:type="spellEnd"/>
      <w:r>
        <w:t xml:space="preserve"> und </w:t>
      </w:r>
      <w:proofErr w:type="spellStart"/>
      <w:r>
        <w:t>verstossung</w:t>
      </w:r>
      <w:proofErr w:type="spellEnd"/>
      <w:r>
        <w:t xml:space="preserve"> von Gott und seiner Gnade bestehet: Also bestehet das Leben der </w:t>
      </w:r>
      <w:proofErr w:type="spellStart"/>
      <w:r>
        <w:t>seelen</w:t>
      </w:r>
      <w:proofErr w:type="spellEnd"/>
      <w:r>
        <w:t xml:space="preserve"> in der Vereinigung mit Gott. Einer armen </w:t>
      </w:r>
      <w:proofErr w:type="spellStart"/>
      <w:r>
        <w:t>seele</w:t>
      </w:r>
      <w:proofErr w:type="spellEnd"/>
      <w:r>
        <w:t xml:space="preserve"> ist auch sonst nirgends wohl, als wenn sie mit Gott wieder Eins und verbunden sein kann. </w:t>
      </w:r>
    </w:p>
    <w:p w14:paraId="16228CD0" w14:textId="77777777" w:rsidR="006F17A3" w:rsidRDefault="006F17A3" w:rsidP="006F17A3">
      <w:pPr>
        <w:pStyle w:val="StandardWeb"/>
      </w:pPr>
      <w:r>
        <w:t xml:space="preserve">37. Nun wird ausdrücklich bezeuget: </w:t>
      </w:r>
      <w:proofErr w:type="spellStart"/>
      <w:r>
        <w:t>daß</w:t>
      </w:r>
      <w:proofErr w:type="spellEnd"/>
      <w:r>
        <w:t xml:space="preserve"> Christus gestorben sei für das </w:t>
      </w:r>
      <w:proofErr w:type="spellStart"/>
      <w:r>
        <w:t>volk</w:t>
      </w:r>
      <w:proofErr w:type="spellEnd"/>
      <w:r>
        <w:t xml:space="preserve">! und zwar dazu, </w:t>
      </w:r>
      <w:proofErr w:type="spellStart"/>
      <w:r>
        <w:t>daß</w:t>
      </w:r>
      <w:proofErr w:type="spellEnd"/>
      <w:r>
        <w:t xml:space="preserve"> er die </w:t>
      </w:r>
      <w:proofErr w:type="spellStart"/>
      <w:r>
        <w:t>zerstreueten</w:t>
      </w:r>
      <w:proofErr w:type="spellEnd"/>
      <w:r>
        <w:t xml:space="preserve"> Kinder Gottes zusammen brächte. Joh. 11,52. Die </w:t>
      </w:r>
      <w:proofErr w:type="spellStart"/>
      <w:r>
        <w:t>zerstreuung</w:t>
      </w:r>
      <w:proofErr w:type="spellEnd"/>
      <w:r>
        <w:t xml:space="preserve"> ist die </w:t>
      </w:r>
      <w:proofErr w:type="spellStart"/>
      <w:r>
        <w:t>frucht</w:t>
      </w:r>
      <w:proofErr w:type="spellEnd"/>
      <w:r>
        <w:t xml:space="preserve"> des </w:t>
      </w:r>
      <w:proofErr w:type="spellStart"/>
      <w:r>
        <w:t>abfalls</w:t>
      </w:r>
      <w:proofErr w:type="spellEnd"/>
      <w:r>
        <w:t xml:space="preserve">, </w:t>
      </w:r>
      <w:proofErr w:type="spellStart"/>
      <w:r>
        <w:t>nemlich</w:t>
      </w:r>
      <w:proofErr w:type="spellEnd"/>
      <w:r>
        <w:t xml:space="preserve"> die </w:t>
      </w:r>
      <w:proofErr w:type="spellStart"/>
      <w:r>
        <w:t>trennung</w:t>
      </w:r>
      <w:proofErr w:type="spellEnd"/>
      <w:r>
        <w:t xml:space="preserve"> von Gott und allen seinen Freunden, da lauter </w:t>
      </w:r>
      <w:proofErr w:type="spellStart"/>
      <w:r>
        <w:t>wiedrigkeit</w:t>
      </w:r>
      <w:proofErr w:type="spellEnd"/>
      <w:r>
        <w:t xml:space="preserve">, </w:t>
      </w:r>
      <w:proofErr w:type="spellStart"/>
      <w:r>
        <w:t>neid</w:t>
      </w:r>
      <w:proofErr w:type="spellEnd"/>
      <w:r>
        <w:t xml:space="preserve"> und </w:t>
      </w:r>
      <w:proofErr w:type="spellStart"/>
      <w:r>
        <w:t>zwank</w:t>
      </w:r>
      <w:proofErr w:type="spellEnd"/>
      <w:r>
        <w:t xml:space="preserve">, grimm, </w:t>
      </w:r>
      <w:proofErr w:type="spellStart"/>
      <w:r>
        <w:t>lästerung</w:t>
      </w:r>
      <w:proofErr w:type="spellEnd"/>
      <w:r>
        <w:t xml:space="preserve">, </w:t>
      </w:r>
      <w:proofErr w:type="spellStart"/>
      <w:r>
        <w:t>bosheit</w:t>
      </w:r>
      <w:proofErr w:type="spellEnd"/>
      <w:r>
        <w:t xml:space="preserve"> und </w:t>
      </w:r>
      <w:proofErr w:type="spellStart"/>
      <w:r>
        <w:t>list</w:t>
      </w:r>
      <w:proofErr w:type="spellEnd"/>
      <w:r>
        <w:t xml:space="preserve"> durch den feind in und unter den </w:t>
      </w:r>
      <w:proofErr w:type="spellStart"/>
      <w:r>
        <w:t>menschen</w:t>
      </w:r>
      <w:proofErr w:type="spellEnd"/>
      <w:r>
        <w:t xml:space="preserve"> entstanden ist. </w:t>
      </w:r>
    </w:p>
    <w:p w14:paraId="4680C4C7" w14:textId="77777777" w:rsidR="006F17A3" w:rsidRDefault="006F17A3" w:rsidP="006F17A3">
      <w:pPr>
        <w:pStyle w:val="StandardWeb"/>
      </w:pPr>
      <w:r>
        <w:t xml:space="preserve">38. Dieses elend </w:t>
      </w:r>
      <w:proofErr w:type="spellStart"/>
      <w:r>
        <w:t>kan</w:t>
      </w:r>
      <w:proofErr w:type="spellEnd"/>
      <w:r>
        <w:t xml:space="preserve"> nicht gehoben werden, als durch Christi Leiden und seine verborgene Kraft. Wer sich darein </w:t>
      </w:r>
      <w:proofErr w:type="spellStart"/>
      <w:r>
        <w:t>giebet</w:t>
      </w:r>
      <w:proofErr w:type="spellEnd"/>
      <w:r>
        <w:t xml:space="preserve">, der kommt in Busse und Glauben aus solcher </w:t>
      </w:r>
      <w:proofErr w:type="spellStart"/>
      <w:r>
        <w:t>zerrüttung</w:t>
      </w:r>
      <w:proofErr w:type="spellEnd"/>
      <w:r>
        <w:t xml:space="preserve"> nach und nach heraus, und lernet durch den Geist Christi sich in das Einige </w:t>
      </w:r>
      <w:proofErr w:type="spellStart"/>
      <w:r>
        <w:t>Nohtwendige</w:t>
      </w:r>
      <w:proofErr w:type="spellEnd"/>
      <w:r>
        <w:t xml:space="preserve"> </w:t>
      </w:r>
      <w:proofErr w:type="spellStart"/>
      <w:r>
        <w:t>sammlen</w:t>
      </w:r>
      <w:proofErr w:type="spellEnd"/>
      <w:r>
        <w:t xml:space="preserve"> u. wenden. Luc. 10,42. </w:t>
      </w:r>
    </w:p>
    <w:p w14:paraId="5509EF7E" w14:textId="77777777" w:rsidR="006F17A3" w:rsidRDefault="006F17A3" w:rsidP="006F17A3">
      <w:pPr>
        <w:pStyle w:val="StandardWeb"/>
      </w:pPr>
      <w:r>
        <w:t xml:space="preserve">39. Dieses ist nichts anders, als die Einigkeit und Harmonie mit Gott in Christo, als das beste Theil, das von Maria und jeder aufrichtigen </w:t>
      </w:r>
      <w:proofErr w:type="spellStart"/>
      <w:r>
        <w:t>seele</w:t>
      </w:r>
      <w:proofErr w:type="spellEnd"/>
      <w:r>
        <w:t xml:space="preserve"> nicht soll genommen werden. Darein müssen wir uns durch Christi Leiden so kräftig ziehen lassen, </w:t>
      </w:r>
      <w:proofErr w:type="spellStart"/>
      <w:r>
        <w:t>daß</w:t>
      </w:r>
      <w:proofErr w:type="spellEnd"/>
      <w:r>
        <w:t xml:space="preserve"> wir aller </w:t>
      </w:r>
      <w:proofErr w:type="spellStart"/>
      <w:r>
        <w:t>unnöhtigen</w:t>
      </w:r>
      <w:proofErr w:type="spellEnd"/>
      <w:r>
        <w:t xml:space="preserve"> </w:t>
      </w:r>
      <w:proofErr w:type="spellStart"/>
      <w:r>
        <w:t>zerstreuungen</w:t>
      </w:r>
      <w:proofErr w:type="spellEnd"/>
      <w:r>
        <w:t xml:space="preserve"> uns enthalten, in Göttliche Ordnung treten, und also uns in das Eine, </w:t>
      </w:r>
      <w:proofErr w:type="spellStart"/>
      <w:r>
        <w:t>nemlich</w:t>
      </w:r>
      <w:proofErr w:type="spellEnd"/>
      <w:r>
        <w:t xml:space="preserve"> Gottes Liebe, versenken, da unsere arme </w:t>
      </w:r>
      <w:proofErr w:type="spellStart"/>
      <w:r>
        <w:t>seele</w:t>
      </w:r>
      <w:proofErr w:type="spellEnd"/>
      <w:r>
        <w:t xml:space="preserve"> wieder Ruhe findet. </w:t>
      </w:r>
    </w:p>
    <w:p w14:paraId="79358F82" w14:textId="77777777" w:rsidR="006F17A3" w:rsidRDefault="006F17A3" w:rsidP="006F17A3">
      <w:pPr>
        <w:pStyle w:val="StandardWeb"/>
      </w:pPr>
      <w:r>
        <w:t xml:space="preserve">40. Also ziehet uns die Kraft der Leiden Jesu erstlich in die Gemeinschaft und Einigkeit mit dem ewigen einigen Gut, Gott selbst, hernach auch in Christliche Liebe, Treue, Aufrichtigkeit und Wahrheit gegen alle wahre Glieder Christi. Denn wie es des </w:t>
      </w:r>
      <w:proofErr w:type="spellStart"/>
      <w:r>
        <w:t>satans</w:t>
      </w:r>
      <w:proofErr w:type="spellEnd"/>
      <w:r>
        <w:t xml:space="preserve"> kraft ist, zerstreuen, zerrütten und </w:t>
      </w:r>
      <w:proofErr w:type="spellStart"/>
      <w:r>
        <w:t>zertheilen</w:t>
      </w:r>
      <w:proofErr w:type="spellEnd"/>
      <w:r>
        <w:t xml:space="preserve"> durch </w:t>
      </w:r>
      <w:proofErr w:type="spellStart"/>
      <w:r>
        <w:t>zorn</w:t>
      </w:r>
      <w:proofErr w:type="spellEnd"/>
      <w:r>
        <w:t xml:space="preserve">, zank und </w:t>
      </w:r>
      <w:proofErr w:type="spellStart"/>
      <w:r>
        <w:t>bosheit</w:t>
      </w:r>
      <w:proofErr w:type="spellEnd"/>
      <w:r>
        <w:t xml:space="preserve">, </w:t>
      </w:r>
      <w:proofErr w:type="spellStart"/>
      <w:r>
        <w:t>argwohn</w:t>
      </w:r>
      <w:proofErr w:type="spellEnd"/>
      <w:r>
        <w:t xml:space="preserve">, </w:t>
      </w:r>
      <w:proofErr w:type="spellStart"/>
      <w:r>
        <w:t>mißtrauen</w:t>
      </w:r>
      <w:proofErr w:type="spellEnd"/>
      <w:r>
        <w:t xml:space="preserve"> und dergleichen: Also ist es Christi eigene Kraft und eine Frucht seiner Leiden, uns mit Gott, Engeln und Gläubigen wieder in Eins zu bringen, </w:t>
      </w:r>
      <w:proofErr w:type="spellStart"/>
      <w:r>
        <w:t>daß</w:t>
      </w:r>
      <w:proofErr w:type="spellEnd"/>
      <w:r>
        <w:t xml:space="preserve"> wir ewig mit und in Ihm leben sollen. </w:t>
      </w:r>
    </w:p>
    <w:p w14:paraId="16CF6D28" w14:textId="77777777" w:rsidR="006F17A3" w:rsidRDefault="006F17A3" w:rsidP="006F17A3">
      <w:pPr>
        <w:pStyle w:val="StandardWeb"/>
      </w:pPr>
      <w:r>
        <w:t xml:space="preserve">41. Hierinnen stehet das wahr Leben </w:t>
      </w:r>
      <w:proofErr w:type="spellStart"/>
      <w:r>
        <w:t>auserwehlter</w:t>
      </w:r>
      <w:proofErr w:type="spellEnd"/>
      <w:r>
        <w:t xml:space="preserve"> und von der erden erkaufter Seelen, und wer das nicht im </w:t>
      </w:r>
      <w:proofErr w:type="spellStart"/>
      <w:r>
        <w:t>vorschmack</w:t>
      </w:r>
      <w:proofErr w:type="spellEnd"/>
      <w:r>
        <w:t xml:space="preserve"> oder nach dem </w:t>
      </w:r>
      <w:proofErr w:type="spellStart"/>
      <w:r>
        <w:t>grunde</w:t>
      </w:r>
      <w:proofErr w:type="spellEnd"/>
      <w:r>
        <w:t xml:space="preserve"> in sich hat, der ist lebendig </w:t>
      </w:r>
      <w:proofErr w:type="spellStart"/>
      <w:r>
        <w:t>todt</w:t>
      </w:r>
      <w:proofErr w:type="spellEnd"/>
      <w:r>
        <w:t xml:space="preserve">. Denn </w:t>
      </w:r>
      <w:proofErr w:type="spellStart"/>
      <w:r>
        <w:t>ausser</w:t>
      </w:r>
      <w:proofErr w:type="spellEnd"/>
      <w:r>
        <w:t xml:space="preserve"> Gott und seinen Heiligen ist kein wahres Leben, sondern eitel </w:t>
      </w:r>
      <w:proofErr w:type="spellStart"/>
      <w:r>
        <w:t>pein</w:t>
      </w:r>
      <w:proofErr w:type="spellEnd"/>
      <w:r>
        <w:t xml:space="preserve"> und </w:t>
      </w:r>
      <w:proofErr w:type="spellStart"/>
      <w:r>
        <w:t>tod</w:t>
      </w:r>
      <w:proofErr w:type="spellEnd"/>
      <w:r>
        <w:t xml:space="preserve">, wo es auch am scheinbarsten </w:t>
      </w:r>
      <w:proofErr w:type="spellStart"/>
      <w:r>
        <w:t>glänzete</w:t>
      </w:r>
      <w:proofErr w:type="spellEnd"/>
      <w:r>
        <w:t xml:space="preserve">. </w:t>
      </w:r>
    </w:p>
    <w:p w14:paraId="2E9B65FC" w14:textId="77777777" w:rsidR="006F17A3" w:rsidRDefault="006F17A3" w:rsidP="006F17A3">
      <w:pPr>
        <w:pStyle w:val="StandardWeb"/>
      </w:pPr>
      <w:r>
        <w:t xml:space="preserve">42. So darf uns denn nicht wunder nehmen, </w:t>
      </w:r>
      <w:proofErr w:type="spellStart"/>
      <w:r>
        <w:t>daß</w:t>
      </w:r>
      <w:proofErr w:type="spellEnd"/>
      <w:r>
        <w:t xml:space="preserve"> von dieser hohen Kraft der Leiden Christi so </w:t>
      </w:r>
      <w:proofErr w:type="spellStart"/>
      <w:r>
        <w:t>grosse</w:t>
      </w:r>
      <w:proofErr w:type="spellEnd"/>
      <w:r>
        <w:t xml:space="preserve"> Dinge gepriesen werden: wie er nicht nur mit Gott Frieden gemacht, sondern auch unter den </w:t>
      </w:r>
      <w:proofErr w:type="spellStart"/>
      <w:r>
        <w:t>menschen</w:t>
      </w:r>
      <w:proofErr w:type="spellEnd"/>
      <w:r>
        <w:t xml:space="preserve"> die </w:t>
      </w:r>
      <w:proofErr w:type="spellStart"/>
      <w:r>
        <w:t>schiedewand</w:t>
      </w:r>
      <w:proofErr w:type="spellEnd"/>
      <w:r>
        <w:t xml:space="preserve"> aufgehoben, und alles unter einander versöhnet im </w:t>
      </w:r>
      <w:proofErr w:type="spellStart"/>
      <w:r>
        <w:t>himmel</w:t>
      </w:r>
      <w:proofErr w:type="spellEnd"/>
      <w:r>
        <w:t xml:space="preserve"> und auf erden. Wie könnte die Kraft des Leidens Christi herrlicher sich ausbreiten und </w:t>
      </w:r>
      <w:proofErr w:type="spellStart"/>
      <w:r>
        <w:t>darthun</w:t>
      </w:r>
      <w:proofErr w:type="spellEnd"/>
      <w:r>
        <w:t xml:space="preserve">? </w:t>
      </w:r>
    </w:p>
    <w:p w14:paraId="1AA42ED8" w14:textId="77777777" w:rsidR="006F17A3" w:rsidRDefault="006F17A3" w:rsidP="006F17A3">
      <w:pPr>
        <w:pStyle w:val="StandardWeb"/>
      </w:pPr>
      <w:r>
        <w:t xml:space="preserve">43. Denn also stehet ausführlich </w:t>
      </w:r>
      <w:proofErr w:type="spellStart"/>
      <w:r>
        <w:t>Eph</w:t>
      </w:r>
      <w:proofErr w:type="spellEnd"/>
      <w:r>
        <w:t xml:space="preserve">, 2,13 </w:t>
      </w:r>
      <w:proofErr w:type="spellStart"/>
      <w:r>
        <w:t>u.f</w:t>
      </w:r>
      <w:proofErr w:type="spellEnd"/>
      <w:r>
        <w:t xml:space="preserve">. wenn Paulus an bekehrte Christen schreibet: Nun seid ihr in Christo Jesu, die ihr weiland ferne </w:t>
      </w:r>
      <w:proofErr w:type="spellStart"/>
      <w:r>
        <w:t>waret</w:t>
      </w:r>
      <w:proofErr w:type="spellEnd"/>
      <w:r>
        <w:t xml:space="preserve">, nahe worden durch das Blut Christi. Denn er ist unser Friede, der aus beiden Eins hat gemacht, und die </w:t>
      </w:r>
      <w:proofErr w:type="spellStart"/>
      <w:r>
        <w:t>schiedewand</w:t>
      </w:r>
      <w:proofErr w:type="spellEnd"/>
      <w:r>
        <w:t xml:space="preserve"> des </w:t>
      </w:r>
      <w:proofErr w:type="spellStart"/>
      <w:r>
        <w:t>zauns</w:t>
      </w:r>
      <w:proofErr w:type="spellEnd"/>
      <w:r>
        <w:t xml:space="preserve"> zerbrochen, </w:t>
      </w:r>
      <w:proofErr w:type="spellStart"/>
      <w:r>
        <w:t>nemlich</w:t>
      </w:r>
      <w:proofErr w:type="spellEnd"/>
      <w:r>
        <w:t xml:space="preserve"> die </w:t>
      </w:r>
      <w:proofErr w:type="spellStart"/>
      <w:r>
        <w:t>feindschaft</w:t>
      </w:r>
      <w:proofErr w:type="spellEnd"/>
      <w:r>
        <w:t xml:space="preserve"> in seinem </w:t>
      </w:r>
      <w:proofErr w:type="spellStart"/>
      <w:r>
        <w:t>fleisch</w:t>
      </w:r>
      <w:proofErr w:type="spellEnd"/>
      <w:r>
        <w:t xml:space="preserve">, indem er das Gesetz, so in geboten </w:t>
      </w:r>
      <w:proofErr w:type="spellStart"/>
      <w:r>
        <w:t>gestellet</w:t>
      </w:r>
      <w:proofErr w:type="spellEnd"/>
      <w:r>
        <w:t xml:space="preserve"> war, </w:t>
      </w:r>
      <w:proofErr w:type="spellStart"/>
      <w:r>
        <w:t>abgethan</w:t>
      </w:r>
      <w:proofErr w:type="spellEnd"/>
      <w:r>
        <w:t xml:space="preserve">, auf </w:t>
      </w:r>
      <w:proofErr w:type="spellStart"/>
      <w:r>
        <w:t>daß</w:t>
      </w:r>
      <w:proofErr w:type="spellEnd"/>
      <w:r>
        <w:t xml:space="preserve"> er die zwei in ihm selbst zu einem einigen neuen Menschen </w:t>
      </w:r>
      <w:proofErr w:type="spellStart"/>
      <w:r>
        <w:t>schaffete</w:t>
      </w:r>
      <w:proofErr w:type="spellEnd"/>
      <w:r>
        <w:t xml:space="preserve">, und Frieden machte, und beide </w:t>
      </w:r>
      <w:proofErr w:type="spellStart"/>
      <w:r>
        <w:t>versöhnete</w:t>
      </w:r>
      <w:proofErr w:type="spellEnd"/>
      <w:r>
        <w:t xml:space="preserve"> in einem Leibe mit Gott durch das Creutz, indem er die </w:t>
      </w:r>
      <w:proofErr w:type="spellStart"/>
      <w:r>
        <w:t>feindschaft</w:t>
      </w:r>
      <w:proofErr w:type="spellEnd"/>
      <w:r>
        <w:t xml:space="preserve"> </w:t>
      </w:r>
      <w:proofErr w:type="spellStart"/>
      <w:r>
        <w:t>ertödtet</w:t>
      </w:r>
      <w:proofErr w:type="spellEnd"/>
      <w:r>
        <w:t xml:space="preserve"> hat in sich selbst, und ist kommen, und hat verkündiget im Evangelio den Frieden euch, die ihr ferne </w:t>
      </w:r>
      <w:proofErr w:type="spellStart"/>
      <w:r>
        <w:t>waret</w:t>
      </w:r>
      <w:proofErr w:type="spellEnd"/>
      <w:r>
        <w:t xml:space="preserve">, und denen, die nahe waren. </w:t>
      </w:r>
    </w:p>
    <w:p w14:paraId="27A5D416" w14:textId="77777777" w:rsidR="006F17A3" w:rsidRDefault="006F17A3" w:rsidP="006F17A3">
      <w:pPr>
        <w:pStyle w:val="StandardWeb"/>
      </w:pPr>
      <w:r>
        <w:t xml:space="preserve">44. Nun also ist es ja </w:t>
      </w:r>
      <w:proofErr w:type="spellStart"/>
      <w:r>
        <w:t>gewiß</w:t>
      </w:r>
      <w:proofErr w:type="spellEnd"/>
      <w:r>
        <w:t xml:space="preserve"> genug, </w:t>
      </w:r>
      <w:proofErr w:type="spellStart"/>
      <w:r>
        <w:t>daß</w:t>
      </w:r>
      <w:proofErr w:type="spellEnd"/>
      <w:r>
        <w:t xml:space="preserve"> Christus sein Leiden in allen stücken, die zu unserer </w:t>
      </w:r>
      <w:proofErr w:type="spellStart"/>
      <w:r>
        <w:t>Herwiederbringung</w:t>
      </w:r>
      <w:proofErr w:type="spellEnd"/>
      <w:r>
        <w:t xml:space="preserve"> </w:t>
      </w:r>
      <w:proofErr w:type="spellStart"/>
      <w:r>
        <w:t>noht</w:t>
      </w:r>
      <w:proofErr w:type="spellEnd"/>
      <w:r>
        <w:t xml:space="preserve"> waren, aufs herrlichste beweise. Und wer daran zweifelt, der erkenne doch, </w:t>
      </w:r>
      <w:proofErr w:type="spellStart"/>
      <w:r>
        <w:t>daß</w:t>
      </w:r>
      <w:proofErr w:type="spellEnd"/>
      <w:r>
        <w:t xml:space="preserve"> </w:t>
      </w:r>
      <w:proofErr w:type="spellStart"/>
      <w:r>
        <w:t>ers</w:t>
      </w:r>
      <w:proofErr w:type="spellEnd"/>
      <w:r>
        <w:t xml:space="preserve"> noch nie zu erfahren </w:t>
      </w:r>
      <w:proofErr w:type="spellStart"/>
      <w:r>
        <w:t>gesuchet</w:t>
      </w:r>
      <w:proofErr w:type="spellEnd"/>
      <w:r>
        <w:t xml:space="preserve">, noch darnach gerungen hat. </w:t>
      </w:r>
    </w:p>
    <w:p w14:paraId="1FC60BA3" w14:textId="77777777" w:rsidR="006F17A3" w:rsidRDefault="006F17A3" w:rsidP="006F17A3">
      <w:pPr>
        <w:pStyle w:val="StandardWeb"/>
      </w:pPr>
      <w:r>
        <w:t xml:space="preserve">45. Denn daran liegts, wenn so viele dieser Kraft gar nicht gewahr noch froh werden, weil sie </w:t>
      </w:r>
      <w:proofErr w:type="spellStart"/>
      <w:r>
        <w:t>nemlich</w:t>
      </w:r>
      <w:proofErr w:type="spellEnd"/>
      <w:r>
        <w:t xml:space="preserve"> sich und ihren willen derselben entziehen, durchaus in ihrer </w:t>
      </w:r>
      <w:proofErr w:type="spellStart"/>
      <w:r>
        <w:t>unordnung</w:t>
      </w:r>
      <w:proofErr w:type="spellEnd"/>
      <w:r>
        <w:t xml:space="preserve"> bleiben wollen, und der höchsten Seligkeit ein wenig </w:t>
      </w:r>
      <w:proofErr w:type="spellStart"/>
      <w:r>
        <w:t>lust</w:t>
      </w:r>
      <w:proofErr w:type="spellEnd"/>
      <w:r>
        <w:t xml:space="preserve"> oder </w:t>
      </w:r>
      <w:proofErr w:type="spellStart"/>
      <w:r>
        <w:t>vortheil</w:t>
      </w:r>
      <w:proofErr w:type="spellEnd"/>
      <w:r>
        <w:t xml:space="preserve"> vorziehen. Daher kommts, </w:t>
      </w:r>
      <w:proofErr w:type="spellStart"/>
      <w:r>
        <w:t>daß</w:t>
      </w:r>
      <w:proofErr w:type="spellEnd"/>
      <w:r>
        <w:t xml:space="preserve"> es hernach betrüblich genug </w:t>
      </w:r>
      <w:proofErr w:type="spellStart"/>
      <w:r>
        <w:t>heissen</w:t>
      </w:r>
      <w:proofErr w:type="spellEnd"/>
      <w:r>
        <w:t xml:space="preserve"> </w:t>
      </w:r>
      <w:proofErr w:type="spellStart"/>
      <w:r>
        <w:t>muß</w:t>
      </w:r>
      <w:proofErr w:type="spellEnd"/>
      <w:r>
        <w:t xml:space="preserve">: Gott in Christo sei zwar ein Heiland aller </w:t>
      </w:r>
      <w:proofErr w:type="spellStart"/>
      <w:r>
        <w:t>menschen</w:t>
      </w:r>
      <w:proofErr w:type="spellEnd"/>
      <w:r>
        <w:t xml:space="preserve">, sonderlich aber der Gläubigen. 1. Tim. 4,10. </w:t>
      </w:r>
    </w:p>
    <w:p w14:paraId="0BB9362C" w14:textId="77777777" w:rsidR="006F17A3" w:rsidRDefault="006F17A3" w:rsidP="006F17A3">
      <w:pPr>
        <w:pStyle w:val="StandardWeb"/>
      </w:pPr>
      <w:r>
        <w:t xml:space="preserve">46. </w:t>
      </w:r>
      <w:proofErr w:type="spellStart"/>
      <w:r>
        <w:t>Nemlich</w:t>
      </w:r>
      <w:proofErr w:type="spellEnd"/>
      <w:r>
        <w:t xml:space="preserve"> wie ein </w:t>
      </w:r>
      <w:proofErr w:type="spellStart"/>
      <w:r>
        <w:t>herr</w:t>
      </w:r>
      <w:proofErr w:type="spellEnd"/>
      <w:r>
        <w:t xml:space="preserve">, der alle gefangene los gekauft hat, nichts dafür </w:t>
      </w:r>
      <w:proofErr w:type="spellStart"/>
      <w:r>
        <w:t>kan</w:t>
      </w:r>
      <w:proofErr w:type="spellEnd"/>
      <w:r>
        <w:t xml:space="preserve">, </w:t>
      </w:r>
      <w:proofErr w:type="spellStart"/>
      <w:r>
        <w:t>daß</w:t>
      </w:r>
      <w:proofErr w:type="spellEnd"/>
      <w:r>
        <w:t xml:space="preserve"> einige gern in ketten und </w:t>
      </w:r>
      <w:proofErr w:type="spellStart"/>
      <w:r>
        <w:t>gefängniß</w:t>
      </w:r>
      <w:proofErr w:type="spellEnd"/>
      <w:r>
        <w:t xml:space="preserve"> sitzen bleiben; daher in der </w:t>
      </w:r>
      <w:proofErr w:type="spellStart"/>
      <w:r>
        <w:t>that</w:t>
      </w:r>
      <w:proofErr w:type="spellEnd"/>
      <w:r>
        <w:t xml:space="preserve"> nur die los kommen, die da in der </w:t>
      </w:r>
      <w:proofErr w:type="spellStart"/>
      <w:r>
        <w:t>ordnung</w:t>
      </w:r>
      <w:proofErr w:type="spellEnd"/>
      <w:r>
        <w:t xml:space="preserve"> folgen: also </w:t>
      </w:r>
      <w:proofErr w:type="spellStart"/>
      <w:r>
        <w:t>äussert</w:t>
      </w:r>
      <w:proofErr w:type="spellEnd"/>
      <w:r>
        <w:t xml:space="preserve"> sich die Kraft des Leidens Jesu nur wirklich an und in den gehorsam-gläubigen </w:t>
      </w:r>
      <w:proofErr w:type="spellStart"/>
      <w:r>
        <w:t>seelen</w:t>
      </w:r>
      <w:proofErr w:type="spellEnd"/>
      <w:r>
        <w:t xml:space="preserve">, ob sie schon allen bereitet war. </w:t>
      </w:r>
    </w:p>
    <w:p w14:paraId="5B5FF42C" w14:textId="77777777" w:rsidR="006F17A3" w:rsidRDefault="006F17A3" w:rsidP="006F17A3">
      <w:pPr>
        <w:pStyle w:val="StandardWeb"/>
      </w:pPr>
      <w:r>
        <w:t xml:space="preserve">47. Denn Er ist dazu für alle gestorben, </w:t>
      </w:r>
      <w:proofErr w:type="spellStart"/>
      <w:r>
        <w:t>daß</w:t>
      </w:r>
      <w:proofErr w:type="spellEnd"/>
      <w:r>
        <w:t xml:space="preserve">, die da leben, </w:t>
      </w:r>
      <w:proofErr w:type="spellStart"/>
      <w:r>
        <w:t>hinvort</w:t>
      </w:r>
      <w:proofErr w:type="spellEnd"/>
      <w:r>
        <w:t xml:space="preserve"> nicht ihnen selbst </w:t>
      </w:r>
      <w:proofErr w:type="spellStart"/>
      <w:r>
        <w:t>lebeten</w:t>
      </w:r>
      <w:proofErr w:type="spellEnd"/>
      <w:r>
        <w:t xml:space="preserve">, sondern Ihm, der für sie gestorben ist, 2. </w:t>
      </w:r>
      <w:proofErr w:type="spellStart"/>
      <w:r>
        <w:t>Cor</w:t>
      </w:r>
      <w:proofErr w:type="spellEnd"/>
      <w:r>
        <w:t xml:space="preserve">. 5,15. Also </w:t>
      </w:r>
      <w:proofErr w:type="spellStart"/>
      <w:r>
        <w:t>muß</w:t>
      </w:r>
      <w:proofErr w:type="spellEnd"/>
      <w:r>
        <w:t xml:space="preserve"> der Christus, der für uns gestorben ist, auch in uns die Kraft seines Sterbens erweisen und zu gute machen. </w:t>
      </w:r>
    </w:p>
    <w:p w14:paraId="0B27330D" w14:textId="77777777" w:rsidR="006F17A3" w:rsidRDefault="006F17A3" w:rsidP="006F17A3">
      <w:pPr>
        <w:pStyle w:val="StandardWeb"/>
      </w:pPr>
      <w:r>
        <w:t xml:space="preserve">48. Und </w:t>
      </w:r>
      <w:proofErr w:type="spellStart"/>
      <w:r>
        <w:t>diß</w:t>
      </w:r>
      <w:proofErr w:type="spellEnd"/>
      <w:r>
        <w:t xml:space="preserve"> soll unser Eins und Alles sein, </w:t>
      </w:r>
      <w:proofErr w:type="spellStart"/>
      <w:r>
        <w:t>daß</w:t>
      </w:r>
      <w:proofErr w:type="spellEnd"/>
      <w:r>
        <w:t xml:space="preserve"> Christi Leiden immerdar alle unser bewegen durchdringe, und das alte </w:t>
      </w:r>
      <w:proofErr w:type="spellStart"/>
      <w:r>
        <w:t>sündliche</w:t>
      </w:r>
      <w:proofErr w:type="spellEnd"/>
      <w:r>
        <w:t xml:space="preserve"> und unordentliche falsche </w:t>
      </w:r>
      <w:proofErr w:type="spellStart"/>
      <w:r>
        <w:t>ertödte</w:t>
      </w:r>
      <w:proofErr w:type="spellEnd"/>
      <w:r>
        <w:t xml:space="preserve">, verdamme, vernichte, und also diese Kraft uns stets einnehme, taufe, stärke, erhalte, und ins Einige </w:t>
      </w:r>
      <w:proofErr w:type="spellStart"/>
      <w:r>
        <w:t>Nohtwendige</w:t>
      </w:r>
      <w:proofErr w:type="spellEnd"/>
      <w:r>
        <w:t xml:space="preserve"> hinein ziehe. </w:t>
      </w:r>
    </w:p>
    <w:p w14:paraId="79DE1EE2" w14:textId="77777777" w:rsidR="006F17A3" w:rsidRDefault="006F17A3" w:rsidP="006F17A3">
      <w:pPr>
        <w:pStyle w:val="StandardWeb"/>
      </w:pPr>
      <w:r>
        <w:t xml:space="preserve">49. So wird uns an reicher Gnade und Besiegung alles argen, und zum </w:t>
      </w:r>
      <w:proofErr w:type="spellStart"/>
      <w:r>
        <w:t>Wachsthum</w:t>
      </w:r>
      <w:proofErr w:type="spellEnd"/>
      <w:r>
        <w:t xml:space="preserve"> an Ihm, dem leidenden Haupt, nicht mangeln. Denn auch im größten leiden wird seine Gemeinschaft uns </w:t>
      </w:r>
      <w:proofErr w:type="spellStart"/>
      <w:r>
        <w:t>verborgentlich</w:t>
      </w:r>
      <w:proofErr w:type="spellEnd"/>
      <w:r>
        <w:t xml:space="preserve"> unterhalten und ausrüsten, </w:t>
      </w:r>
      <w:proofErr w:type="spellStart"/>
      <w:r>
        <w:t>daß</w:t>
      </w:r>
      <w:proofErr w:type="spellEnd"/>
      <w:r>
        <w:t xml:space="preserve"> wir Kraft seines Todes in sein Leben immer eindringen können. </w:t>
      </w:r>
    </w:p>
    <w:p w14:paraId="5953C7E6" w14:textId="77777777" w:rsidR="006F17A3" w:rsidRDefault="006F17A3" w:rsidP="006F17A3">
      <w:pPr>
        <w:pStyle w:val="StandardWeb"/>
      </w:pPr>
      <w:r>
        <w:t xml:space="preserve">50. Allein beständig und unverdrossen will </w:t>
      </w:r>
      <w:proofErr w:type="spellStart"/>
      <w:r>
        <w:t>diß</w:t>
      </w:r>
      <w:proofErr w:type="spellEnd"/>
      <w:r>
        <w:t xml:space="preserve"> Kleinod der Leidens-Kraft Christi </w:t>
      </w:r>
      <w:proofErr w:type="spellStart"/>
      <w:r>
        <w:t>gesuchet</w:t>
      </w:r>
      <w:proofErr w:type="spellEnd"/>
      <w:r>
        <w:t xml:space="preserve"> sein. Die </w:t>
      </w:r>
      <w:proofErr w:type="spellStart"/>
      <w:r>
        <w:t>noht</w:t>
      </w:r>
      <w:proofErr w:type="spellEnd"/>
      <w:r>
        <w:t xml:space="preserve"> </w:t>
      </w:r>
      <w:proofErr w:type="spellStart"/>
      <w:r>
        <w:t>solte</w:t>
      </w:r>
      <w:proofErr w:type="spellEnd"/>
      <w:r>
        <w:t xml:space="preserve"> uns zwar ohne dem dazu treiben, </w:t>
      </w:r>
      <w:proofErr w:type="spellStart"/>
      <w:r>
        <w:t>daß</w:t>
      </w:r>
      <w:proofErr w:type="spellEnd"/>
      <w:r>
        <w:t xml:space="preserve"> wir uns bei so tausendfachen </w:t>
      </w:r>
      <w:proofErr w:type="spellStart"/>
      <w:r>
        <w:t>feindseligkeiten</w:t>
      </w:r>
      <w:proofErr w:type="spellEnd"/>
      <w:r>
        <w:t xml:space="preserve"> aller </w:t>
      </w:r>
      <w:proofErr w:type="spellStart"/>
      <w:r>
        <w:t>wiedrigen</w:t>
      </w:r>
      <w:proofErr w:type="spellEnd"/>
      <w:r>
        <w:t xml:space="preserve"> </w:t>
      </w:r>
      <w:proofErr w:type="spellStart"/>
      <w:r>
        <w:t>kräfte</w:t>
      </w:r>
      <w:proofErr w:type="spellEnd"/>
      <w:r>
        <w:t xml:space="preserve"> und </w:t>
      </w:r>
      <w:proofErr w:type="spellStart"/>
      <w:r>
        <w:t>creaturen</w:t>
      </w:r>
      <w:proofErr w:type="spellEnd"/>
      <w:r>
        <w:t xml:space="preserve"> ohne </w:t>
      </w:r>
      <w:proofErr w:type="spellStart"/>
      <w:r>
        <w:t>unterlaß</w:t>
      </w:r>
      <w:proofErr w:type="spellEnd"/>
      <w:r>
        <w:t xml:space="preserve"> in die Wunden unsers Heilandes übergeben möchten. Weil aber das natürliche herz so träge oder auch sicher zu sein pfleget, so müssen wir uns</w:t>
      </w:r>
      <w:r>
        <w:rPr>
          <w:rStyle w:val="Endnotenzeichen"/>
        </w:rPr>
        <w:endnoteReference w:id="1"/>
      </w:r>
      <w:r>
        <w:t xml:space="preserve"> seinen Geist alle tage recht mächtig dazu aufwecken lassen. </w:t>
      </w:r>
    </w:p>
    <w:p w14:paraId="7E28AFDF" w14:textId="77777777" w:rsidR="006F17A3" w:rsidRDefault="006F17A3" w:rsidP="006F17A3">
      <w:pPr>
        <w:pStyle w:val="StandardWeb"/>
      </w:pPr>
      <w:r>
        <w:t xml:space="preserve">51. Geben wir fleißig auf diese verklärende Kraft Jesu </w:t>
      </w:r>
      <w:proofErr w:type="spellStart"/>
      <w:r>
        <w:t>achtung</w:t>
      </w:r>
      <w:proofErr w:type="spellEnd"/>
      <w:r>
        <w:t xml:space="preserve"> in unsern herzen, so wird er sein Leiden immer uns anpreisen und zu verklären suchen. Er wird uns mit </w:t>
      </w:r>
      <w:proofErr w:type="spellStart"/>
      <w:r>
        <w:t>grosser</w:t>
      </w:r>
      <w:proofErr w:type="spellEnd"/>
      <w:r>
        <w:t xml:space="preserve"> treue in die eröffnete Seite suchen zu ziehen, und unserm Geist den ganzen leidenden Jesum lebendig vorstellen, mit aller seiner Erlösung und Heiligung. </w:t>
      </w:r>
    </w:p>
    <w:p w14:paraId="79EFFEBC" w14:textId="77777777" w:rsidR="006F17A3" w:rsidRDefault="006F17A3" w:rsidP="006F17A3">
      <w:pPr>
        <w:pStyle w:val="StandardWeb"/>
      </w:pPr>
      <w:r>
        <w:t xml:space="preserve">52. Da wird dir, o </w:t>
      </w:r>
      <w:proofErr w:type="spellStart"/>
      <w:r>
        <w:t>seele</w:t>
      </w:r>
      <w:proofErr w:type="spellEnd"/>
      <w:r>
        <w:t xml:space="preserve">! sein vergossenes Blut erst recht kostbar und hoch werden, </w:t>
      </w:r>
      <w:proofErr w:type="spellStart"/>
      <w:r>
        <w:t>daß</w:t>
      </w:r>
      <w:proofErr w:type="spellEnd"/>
      <w:r>
        <w:t xml:space="preserve"> du seiner zum Heil </w:t>
      </w:r>
      <w:proofErr w:type="spellStart"/>
      <w:r>
        <w:t>geniessen</w:t>
      </w:r>
      <w:proofErr w:type="spellEnd"/>
      <w:r>
        <w:t xml:space="preserve"> </w:t>
      </w:r>
      <w:proofErr w:type="spellStart"/>
      <w:r>
        <w:t>kanst</w:t>
      </w:r>
      <w:proofErr w:type="spellEnd"/>
      <w:r>
        <w:t>. Es werden die reichen Ströme seiner ausgegossenen Liebe in dieser Rubin-</w:t>
      </w:r>
      <w:proofErr w:type="spellStart"/>
      <w:r>
        <w:t>Fluht</w:t>
      </w:r>
      <w:proofErr w:type="spellEnd"/>
      <w:r>
        <w:t xml:space="preserve"> sich deinem durstigen herzen eröffnen, so oft und wie dich verlanget. </w:t>
      </w:r>
    </w:p>
    <w:p w14:paraId="070C74E7" w14:textId="77777777" w:rsidR="006F17A3" w:rsidRDefault="006F17A3" w:rsidP="006F17A3">
      <w:pPr>
        <w:pStyle w:val="StandardWeb"/>
      </w:pPr>
      <w:r>
        <w:t xml:space="preserve">53. Seine geöffnete Seite wird deinem Glauben Wasser des Lebens umsonst einschenken, dich zu erquicken, zu </w:t>
      </w:r>
      <w:proofErr w:type="spellStart"/>
      <w:r>
        <w:t>durchsüssen</w:t>
      </w:r>
      <w:proofErr w:type="spellEnd"/>
      <w:r>
        <w:t xml:space="preserve">, erweichen, sänftigen, stillen, </w:t>
      </w:r>
      <w:proofErr w:type="spellStart"/>
      <w:r>
        <w:t>erneuren</w:t>
      </w:r>
      <w:proofErr w:type="spellEnd"/>
      <w:r>
        <w:t xml:space="preserve"> und heiligen. Und sein Fleisch, das er dahin gegeben für die </w:t>
      </w:r>
      <w:proofErr w:type="spellStart"/>
      <w:r>
        <w:t>sünde</w:t>
      </w:r>
      <w:proofErr w:type="spellEnd"/>
      <w:r>
        <w:t xml:space="preserve"> der </w:t>
      </w:r>
      <w:proofErr w:type="spellStart"/>
      <w:r>
        <w:t>welt</w:t>
      </w:r>
      <w:proofErr w:type="spellEnd"/>
      <w:r>
        <w:t xml:space="preserve">, am Creutz in </w:t>
      </w:r>
      <w:proofErr w:type="spellStart"/>
      <w:r>
        <w:t>heisser</w:t>
      </w:r>
      <w:proofErr w:type="spellEnd"/>
      <w:r>
        <w:t xml:space="preserve"> Liebe gebraten, soll alle die, so darnach hungern, wachsend machen am </w:t>
      </w:r>
      <w:proofErr w:type="spellStart"/>
      <w:r>
        <w:t>innern</w:t>
      </w:r>
      <w:proofErr w:type="spellEnd"/>
      <w:r>
        <w:t xml:space="preserve"> Menschen, auch unter allen </w:t>
      </w:r>
      <w:proofErr w:type="spellStart"/>
      <w:r>
        <w:t>mangel</w:t>
      </w:r>
      <w:proofErr w:type="spellEnd"/>
      <w:r>
        <w:t xml:space="preserve"> und </w:t>
      </w:r>
      <w:proofErr w:type="spellStart"/>
      <w:r>
        <w:t>prüfungen</w:t>
      </w:r>
      <w:proofErr w:type="spellEnd"/>
      <w:r>
        <w:t xml:space="preserve"> erhalten, und in Christi sinn bewahren. </w:t>
      </w:r>
    </w:p>
    <w:p w14:paraId="03ED661D" w14:textId="77777777" w:rsidR="006F17A3" w:rsidRDefault="006F17A3" w:rsidP="006F17A3">
      <w:pPr>
        <w:pStyle w:val="StandardWeb"/>
      </w:pPr>
      <w:r>
        <w:t xml:space="preserve">54. Summa: Keine </w:t>
      </w:r>
      <w:proofErr w:type="spellStart"/>
      <w:r>
        <w:t>noht</w:t>
      </w:r>
      <w:proofErr w:type="spellEnd"/>
      <w:r>
        <w:t xml:space="preserve"> wird so groß sein, es ist </w:t>
      </w:r>
      <w:proofErr w:type="spellStart"/>
      <w:r>
        <w:t>raht</w:t>
      </w:r>
      <w:proofErr w:type="spellEnd"/>
      <w:r>
        <w:t xml:space="preserve"> </w:t>
      </w:r>
      <w:proofErr w:type="spellStart"/>
      <w:r>
        <w:t>dawieder</w:t>
      </w:r>
      <w:proofErr w:type="spellEnd"/>
      <w:r>
        <w:t xml:space="preserve"> in Christi Leiden. Sein Creutz ist allein die Sieges-fahne, die wir über alle feinde schwingen und also kämpfend siegen können; so wir nur wollen mit Ihm leiden, und so wohl </w:t>
      </w:r>
      <w:proofErr w:type="spellStart"/>
      <w:r>
        <w:t>tod</w:t>
      </w:r>
      <w:proofErr w:type="spellEnd"/>
      <w:r>
        <w:t xml:space="preserve"> als leben, so wohl dulden als herrschen mit Ihm gemein haben. </w:t>
      </w:r>
    </w:p>
    <w:p w14:paraId="45730FBF" w14:textId="77777777" w:rsidR="006F17A3" w:rsidRDefault="006F17A3" w:rsidP="006F17A3">
      <w:pPr>
        <w:pStyle w:val="StandardWeb"/>
      </w:pPr>
      <w:r>
        <w:t xml:space="preserve">55. Nur gehöret dazu, </w:t>
      </w:r>
      <w:proofErr w:type="spellStart"/>
      <w:r>
        <w:t>daß</w:t>
      </w:r>
      <w:proofErr w:type="spellEnd"/>
      <w:r>
        <w:t xml:space="preserve"> wir uns unverrückt daran halten, und wenn wir im geringsten davon abkommen, alsbald uns von neuen darein senken, uns selber mit allem irdischen und sinnlichen hassen und verlassen, und mit allem willen am </w:t>
      </w:r>
      <w:proofErr w:type="spellStart"/>
      <w:r>
        <w:t>creutz</w:t>
      </w:r>
      <w:proofErr w:type="spellEnd"/>
      <w:r>
        <w:t xml:space="preserve"> hangen bleiben, dem Vater also ein ewig Opfer werden, und so im sterben mit Jesu unser rechtes Leben inwendig erobern und behalten. </w:t>
      </w:r>
    </w:p>
    <w:p w14:paraId="6A2FE87A" w14:textId="77777777" w:rsidR="006F17A3" w:rsidRDefault="006F17A3" w:rsidP="006F17A3">
      <w:pPr>
        <w:pStyle w:val="berschrift3"/>
      </w:pPr>
      <w:r>
        <w:t>Gebet</w:t>
      </w:r>
    </w:p>
    <w:p w14:paraId="4AF68535" w14:textId="77777777" w:rsidR="006F17A3" w:rsidRDefault="006F17A3" w:rsidP="006F17A3">
      <w:pPr>
        <w:pStyle w:val="StandardWeb"/>
      </w:pPr>
      <w:r>
        <w:t xml:space="preserve">Allergetreuester Immanuel, du holdseligstes Gottes-Lamm, unser einiger Mittler und Fürsprecher! bitte doch deinen himmlischen Vater für uns um ein recht zerknirscht herz und bußfertig Leben. Denn unsere </w:t>
      </w:r>
      <w:proofErr w:type="spellStart"/>
      <w:r>
        <w:t>natur</w:t>
      </w:r>
      <w:proofErr w:type="spellEnd"/>
      <w:r>
        <w:t xml:space="preserve"> ist ganz hart und unempfindlich, deines Leidens Kraft und Saft in sich zu nehmen. Du aber </w:t>
      </w:r>
      <w:proofErr w:type="spellStart"/>
      <w:r>
        <w:t>muß</w:t>
      </w:r>
      <w:proofErr w:type="spellEnd"/>
      <w:r>
        <w:t xml:space="preserve"> uns dasselbe empfindlich und kräftig machen, wo es an uns </w:t>
      </w:r>
      <w:proofErr w:type="spellStart"/>
      <w:r>
        <w:t>frucht</w:t>
      </w:r>
      <w:proofErr w:type="spellEnd"/>
      <w:r>
        <w:t xml:space="preserve"> bringen soll. Drum so schleuß auf, was durch den fall in uns verschlossen ist. Zerbrich den harten </w:t>
      </w:r>
      <w:proofErr w:type="spellStart"/>
      <w:r>
        <w:t>nacken</w:t>
      </w:r>
      <w:proofErr w:type="spellEnd"/>
      <w:r>
        <w:t xml:space="preserve"> des eigenen willens, schlage nieder die höhen der </w:t>
      </w:r>
      <w:proofErr w:type="spellStart"/>
      <w:r>
        <w:t>vernunft</w:t>
      </w:r>
      <w:proofErr w:type="spellEnd"/>
      <w:r>
        <w:t xml:space="preserve"> und ihrer </w:t>
      </w:r>
      <w:proofErr w:type="spellStart"/>
      <w:r>
        <w:t>tücken</w:t>
      </w:r>
      <w:proofErr w:type="spellEnd"/>
      <w:r>
        <w:t xml:space="preserve">, die sie wieder deine </w:t>
      </w:r>
      <w:proofErr w:type="spellStart"/>
      <w:r>
        <w:t>niedrigkeit</w:t>
      </w:r>
      <w:proofErr w:type="spellEnd"/>
      <w:r>
        <w:t xml:space="preserve"> ausübet. </w:t>
      </w:r>
      <w:proofErr w:type="spellStart"/>
      <w:r>
        <w:t>Zertrit</w:t>
      </w:r>
      <w:proofErr w:type="spellEnd"/>
      <w:r>
        <w:t xml:space="preserve"> der schlangen den </w:t>
      </w:r>
      <w:proofErr w:type="spellStart"/>
      <w:r>
        <w:t>kopf</w:t>
      </w:r>
      <w:proofErr w:type="spellEnd"/>
      <w:r>
        <w:t xml:space="preserve"> auch in einem jeden unter uns, und durchdringe die arme </w:t>
      </w:r>
      <w:proofErr w:type="spellStart"/>
      <w:r>
        <w:t>seele</w:t>
      </w:r>
      <w:proofErr w:type="spellEnd"/>
      <w:r>
        <w:t xml:space="preserve"> aufs kräftigste mit deinem heiligen Leiden, </w:t>
      </w:r>
      <w:proofErr w:type="spellStart"/>
      <w:r>
        <w:t>daß</w:t>
      </w:r>
      <w:proofErr w:type="spellEnd"/>
      <w:r>
        <w:t xml:space="preserve"> wir da hinein gezogen werden, uns selbst absterben, und nunmehr aus deinen Wunden alle Kraft zum neuen Wesen des Geistes nehmen. Siehe doch, liebster Schatz! Wir sind ja ganz </w:t>
      </w:r>
      <w:proofErr w:type="spellStart"/>
      <w:r>
        <w:t>todt</w:t>
      </w:r>
      <w:proofErr w:type="spellEnd"/>
      <w:r>
        <w:t xml:space="preserve">, erstarret und untüchtig, etwas davon in wahrem ernst zu begehren, geschweige zu </w:t>
      </w:r>
      <w:proofErr w:type="spellStart"/>
      <w:r>
        <w:t>geniessen</w:t>
      </w:r>
      <w:proofErr w:type="spellEnd"/>
      <w:r>
        <w:t xml:space="preserve">, wo du nicht uns deinen Tod von neuen in jedes herzen und sinn lebendig machest und eindruckest. Wir vergessen alles augenblicklich wieder über </w:t>
      </w:r>
      <w:proofErr w:type="spellStart"/>
      <w:r>
        <w:t>äusserlichen</w:t>
      </w:r>
      <w:proofErr w:type="spellEnd"/>
      <w:r>
        <w:t xml:space="preserve"> dingen, und gehen dahin, als wäre kein Sohn Gottes so schmerzlich für uns gestorben. Das ist ja </w:t>
      </w:r>
      <w:proofErr w:type="spellStart"/>
      <w:r>
        <w:t>jammer</w:t>
      </w:r>
      <w:proofErr w:type="spellEnd"/>
      <w:r>
        <w:t xml:space="preserve"> und </w:t>
      </w:r>
      <w:proofErr w:type="spellStart"/>
      <w:r>
        <w:t>herzeleides</w:t>
      </w:r>
      <w:proofErr w:type="spellEnd"/>
      <w:r>
        <w:t xml:space="preserve"> genug! Ach! rette uns doch aus dieser </w:t>
      </w:r>
      <w:proofErr w:type="spellStart"/>
      <w:r>
        <w:t>hölle</w:t>
      </w:r>
      <w:proofErr w:type="spellEnd"/>
      <w:r>
        <w:t xml:space="preserve">, und zerstöre sie durch deine höllen-angst und </w:t>
      </w:r>
      <w:proofErr w:type="spellStart"/>
      <w:r>
        <w:t>marter</w:t>
      </w:r>
      <w:proofErr w:type="spellEnd"/>
      <w:r>
        <w:t xml:space="preserve">. Greiff uns recht an, wo du uns fassen </w:t>
      </w:r>
      <w:proofErr w:type="spellStart"/>
      <w:r>
        <w:t>kanst</w:t>
      </w:r>
      <w:proofErr w:type="spellEnd"/>
      <w:r>
        <w:t xml:space="preserve">, und zeuch uns in dein sterben, halte uns auch so </w:t>
      </w:r>
      <w:proofErr w:type="spellStart"/>
      <w:r>
        <w:t>vest</w:t>
      </w:r>
      <w:proofErr w:type="spellEnd"/>
      <w:r>
        <w:t xml:space="preserve"> an und in dir, </w:t>
      </w:r>
      <w:proofErr w:type="spellStart"/>
      <w:r>
        <w:t>daß</w:t>
      </w:r>
      <w:proofErr w:type="spellEnd"/>
      <w:r>
        <w:t xml:space="preserve"> wir nicht können noch wollen wieder hinaus gehen, sondern in die Kraft deiner Schmerzen so eingetaucht und davon durch und durch eingenommen werden, damit kein </w:t>
      </w:r>
      <w:proofErr w:type="spellStart"/>
      <w:r>
        <w:t>wohllust</w:t>
      </w:r>
      <w:proofErr w:type="spellEnd"/>
      <w:r>
        <w:t xml:space="preserve">, noch ehre, noch eigen-nutz uns mehr gefalle, sondern alles </w:t>
      </w:r>
      <w:proofErr w:type="spellStart"/>
      <w:r>
        <w:t>eckel</w:t>
      </w:r>
      <w:proofErr w:type="spellEnd"/>
      <w:r>
        <w:t xml:space="preserve"> und </w:t>
      </w:r>
      <w:proofErr w:type="spellStart"/>
      <w:r>
        <w:t>koht</w:t>
      </w:r>
      <w:proofErr w:type="spellEnd"/>
      <w:r>
        <w:t xml:space="preserve"> werde gegen dich und deine Liebe. Ach! so erwecke deine </w:t>
      </w:r>
      <w:proofErr w:type="spellStart"/>
      <w:r>
        <w:t>süsse</w:t>
      </w:r>
      <w:proofErr w:type="spellEnd"/>
      <w:r>
        <w:t xml:space="preserve"> Liebe im herzens-grund, und </w:t>
      </w:r>
      <w:proofErr w:type="spellStart"/>
      <w:r>
        <w:t>durchsüsse</w:t>
      </w:r>
      <w:proofErr w:type="spellEnd"/>
      <w:r>
        <w:t xml:space="preserve"> uns damit des </w:t>
      </w:r>
      <w:proofErr w:type="spellStart"/>
      <w:r>
        <w:t>Creutzes</w:t>
      </w:r>
      <w:proofErr w:type="spellEnd"/>
      <w:r>
        <w:t xml:space="preserve"> </w:t>
      </w:r>
      <w:proofErr w:type="spellStart"/>
      <w:r>
        <w:t>bitterkeit</w:t>
      </w:r>
      <w:proofErr w:type="spellEnd"/>
      <w:r>
        <w:t xml:space="preserve">. Halte das </w:t>
      </w:r>
      <w:proofErr w:type="spellStart"/>
      <w:r>
        <w:t>fleisch</w:t>
      </w:r>
      <w:proofErr w:type="spellEnd"/>
      <w:r>
        <w:t xml:space="preserve"> unverrückt unter deinem joch. </w:t>
      </w:r>
      <w:proofErr w:type="spellStart"/>
      <w:r>
        <w:t>Laß</w:t>
      </w:r>
      <w:proofErr w:type="spellEnd"/>
      <w:r>
        <w:t xml:space="preserve"> diesen </w:t>
      </w:r>
      <w:proofErr w:type="spellStart"/>
      <w:r>
        <w:t>mörder</w:t>
      </w:r>
      <w:proofErr w:type="spellEnd"/>
      <w:r>
        <w:t xml:space="preserve"> nicht wieder los, bis er alle sein leben aufgegeben habe. Denn wir wollen uns nach nichts mehr in der </w:t>
      </w:r>
      <w:proofErr w:type="spellStart"/>
      <w:r>
        <w:t>welt</w:t>
      </w:r>
      <w:proofErr w:type="spellEnd"/>
      <w:r>
        <w:t xml:space="preserve"> sehnen noch umsehen, als nur nach deinen Wunden, Nägel-</w:t>
      </w:r>
      <w:proofErr w:type="spellStart"/>
      <w:r>
        <w:t>maalen</w:t>
      </w:r>
      <w:proofErr w:type="spellEnd"/>
      <w:r>
        <w:t xml:space="preserve"> und offener Seite, die du aus Liebe empfangen hast. Diese Pfänder deiner Treue mache uns augenblicklich neu, und beschäme uns damit, wenn wir </w:t>
      </w:r>
      <w:proofErr w:type="spellStart"/>
      <w:r>
        <w:t>wolten</w:t>
      </w:r>
      <w:proofErr w:type="spellEnd"/>
      <w:r>
        <w:t xml:space="preserve"> untreu werden. So bleibe uns nun stets vor Augen </w:t>
      </w:r>
      <w:proofErr w:type="spellStart"/>
      <w:r>
        <w:t>gemahlet</w:t>
      </w:r>
      <w:proofErr w:type="spellEnd"/>
      <w:r>
        <w:t xml:space="preserve">, ja ins herze eingedruckt und eingeboren mit deinem Creutz, und </w:t>
      </w:r>
      <w:proofErr w:type="spellStart"/>
      <w:r>
        <w:t>laß</w:t>
      </w:r>
      <w:proofErr w:type="spellEnd"/>
      <w:r>
        <w:t xml:space="preserve"> uns damit ins Vaterland ziehen, </w:t>
      </w:r>
      <w:proofErr w:type="spellStart"/>
      <w:r>
        <w:t>daß</w:t>
      </w:r>
      <w:proofErr w:type="spellEnd"/>
      <w:r>
        <w:t xml:space="preserve"> seine Kraft auch in der höchsten </w:t>
      </w:r>
      <w:proofErr w:type="spellStart"/>
      <w:r>
        <w:t>noht</w:t>
      </w:r>
      <w:proofErr w:type="spellEnd"/>
      <w:r>
        <w:t xml:space="preserve"> uns alles werde, Amen! </w:t>
      </w:r>
    </w:p>
    <w:p w14:paraId="6E6129E1" w14:textId="77777777" w:rsidR="006F17A3" w:rsidRDefault="006F17A3" w:rsidP="006F17A3">
      <w:pPr>
        <w:pStyle w:val="berschrift2"/>
        <w:rPr>
          <w:sz w:val="48"/>
          <w:szCs w:val="48"/>
          <w:lang w:eastAsia="de-DE"/>
        </w:rPr>
      </w:pPr>
      <w:r>
        <w:t xml:space="preserve">Noch ein </w:t>
      </w:r>
      <w:proofErr w:type="spellStart"/>
      <w:r>
        <w:t>ander</w:t>
      </w:r>
      <w:proofErr w:type="spellEnd"/>
      <w:r>
        <w:t xml:space="preserve"> inniges Geistes-Gebet um die rechte Kraft des Leidens JESU</w:t>
      </w:r>
    </w:p>
    <w:p w14:paraId="20907E99" w14:textId="77777777" w:rsidR="006F17A3" w:rsidRDefault="006F17A3" w:rsidP="006F17A3">
      <w:pPr>
        <w:pStyle w:val="StandardWeb"/>
      </w:pPr>
      <w:r>
        <w:t xml:space="preserve">Getreuester Immanuel! dein verdorbenes und elendestes, aber doch durch dich erkauftes Geschöpf, das werk deiner Hände, wirft sich im Geist nieder an dein Creutz, und dürstet nach der verborgenen Gnade und Kraft, die du in dein Leiden </w:t>
      </w:r>
      <w:proofErr w:type="spellStart"/>
      <w:r>
        <w:t>geleget</w:t>
      </w:r>
      <w:proofErr w:type="spellEnd"/>
      <w:r>
        <w:t xml:space="preserve"> hast. Die </w:t>
      </w:r>
      <w:proofErr w:type="spellStart"/>
      <w:r>
        <w:t>äusserliche</w:t>
      </w:r>
      <w:proofErr w:type="spellEnd"/>
      <w:r>
        <w:t xml:space="preserve"> Geschichte desselben ist zwar lieblich und erbaulich; aber was hilft sie mir ohne die inwendige Wirkung? Ich finde nicht ruhe, bis ich die </w:t>
      </w:r>
      <w:proofErr w:type="spellStart"/>
      <w:r>
        <w:t>frucht</w:t>
      </w:r>
      <w:proofErr w:type="spellEnd"/>
      <w:r>
        <w:t xml:space="preserve"> </w:t>
      </w:r>
      <w:proofErr w:type="spellStart"/>
      <w:r>
        <w:t>geniesse</w:t>
      </w:r>
      <w:proofErr w:type="spellEnd"/>
      <w:r>
        <w:t xml:space="preserve">: gleichwie du nicht </w:t>
      </w:r>
      <w:proofErr w:type="spellStart"/>
      <w:r>
        <w:t>ruhetest</w:t>
      </w:r>
      <w:proofErr w:type="spellEnd"/>
      <w:r>
        <w:t xml:space="preserve">, bis alles vollbracht war. Also verkläre mir doch deine heilige Passion in meiner Seele, und flösse mir das Leben ein, das darinnen verborgen liegt. Ich werfe mich mit stöhnen und sehnen meines Geistes in deine ausgedehnte Armen, ja in deine tiefe Wunden hinein, und begehre mit allen Kräften deines Todes kräftiglich </w:t>
      </w:r>
      <w:proofErr w:type="spellStart"/>
      <w:r>
        <w:t>theilhaftig</w:t>
      </w:r>
      <w:proofErr w:type="spellEnd"/>
      <w:r>
        <w:t xml:space="preserve"> zu werden. </w:t>
      </w:r>
      <w:proofErr w:type="spellStart"/>
      <w:r>
        <w:t>Oeffne</w:t>
      </w:r>
      <w:proofErr w:type="spellEnd"/>
      <w:r>
        <w:t xml:space="preserve"> mir doch deine hole Seite, und ziehe da hinein alle mein verlangen! denn ich wünschte gar zu gern, aller dinge über Dir zu vergessen und müßig zu gehen. Ja, ich kanns nicht aussprechen, wie herzlich gern ich mich allein rühmen möchte in Deinem Creutz, </w:t>
      </w:r>
      <w:proofErr w:type="spellStart"/>
      <w:r>
        <w:t>daß</w:t>
      </w:r>
      <w:proofErr w:type="spellEnd"/>
      <w:r>
        <w:t xml:space="preserve"> mir die Welt </w:t>
      </w:r>
      <w:proofErr w:type="spellStart"/>
      <w:r>
        <w:t>gecreutziget</w:t>
      </w:r>
      <w:proofErr w:type="spellEnd"/>
      <w:r>
        <w:t xml:space="preserve"> bliebe, und ich ihr, mit allem ihren loben und schelten, bösen und guten Gerüchten, Lüsten und schrecken, </w:t>
      </w:r>
      <w:proofErr w:type="spellStart"/>
      <w:r>
        <w:t>Vortheilen</w:t>
      </w:r>
      <w:proofErr w:type="spellEnd"/>
      <w:r>
        <w:t xml:space="preserve"> und Beschädigungen. Alles </w:t>
      </w:r>
      <w:proofErr w:type="spellStart"/>
      <w:r>
        <w:t>diß</w:t>
      </w:r>
      <w:proofErr w:type="spellEnd"/>
      <w:r>
        <w:t xml:space="preserve"> mache doch ganz </w:t>
      </w:r>
      <w:proofErr w:type="spellStart"/>
      <w:r>
        <w:t>todt</w:t>
      </w:r>
      <w:proofErr w:type="spellEnd"/>
      <w:r>
        <w:t xml:space="preserve"> in mir, wie du allen dingen erstorben am Creutz </w:t>
      </w:r>
      <w:proofErr w:type="spellStart"/>
      <w:r>
        <w:t>hiengest</w:t>
      </w:r>
      <w:proofErr w:type="spellEnd"/>
      <w:r>
        <w:t xml:space="preserve">. Verwunde, triff und zeichne mein herz mit deiner Wunden-Kraft so tief, so beständig und empfindlich, </w:t>
      </w:r>
      <w:proofErr w:type="spellStart"/>
      <w:r>
        <w:t>daß</w:t>
      </w:r>
      <w:proofErr w:type="spellEnd"/>
      <w:r>
        <w:t xml:space="preserve"> es mir eine </w:t>
      </w:r>
      <w:proofErr w:type="spellStart"/>
      <w:r>
        <w:t>Quaal</w:t>
      </w:r>
      <w:proofErr w:type="spellEnd"/>
      <w:r>
        <w:t xml:space="preserve"> sei, einen Augenblick ohne deine Gesellschaft zu leben, und ein Himmel, mit dir zu reden, zu wirken und zu leiden. Setze mich durch dein Leiden in eine solche Gnade und Liebe bei deinem Vater, </w:t>
      </w:r>
      <w:proofErr w:type="spellStart"/>
      <w:r>
        <w:t>daß</w:t>
      </w:r>
      <w:proofErr w:type="spellEnd"/>
      <w:r>
        <w:t xml:space="preserve"> ich nicht nach meinem, sondern nach deinem Verdienst von Ihm angesehen werde. </w:t>
      </w:r>
      <w:proofErr w:type="spellStart"/>
      <w:r>
        <w:t>Laß</w:t>
      </w:r>
      <w:proofErr w:type="spellEnd"/>
      <w:r>
        <w:t xml:space="preserve"> dein Blut für mich und in mir schreien, ja alle deine Wunden mich vertreten wieder alle meine feinde. Dein Geist mache sie mir zu sichern Felslöchern, darein ich zu fliehen mich stets übe, und also bewahret und erhalten werde. O meine einzige Hoffnung, gib mir eine selige Nachfolge in allen deinen heiligen Fußstapfen, die du nach dir gelassen hast. Zeige sie mir in allen meinen schritten, die ich zur Ewigkeit </w:t>
      </w:r>
      <w:proofErr w:type="spellStart"/>
      <w:r>
        <w:t>thue</w:t>
      </w:r>
      <w:proofErr w:type="spellEnd"/>
      <w:r>
        <w:t xml:space="preserve">, und </w:t>
      </w:r>
      <w:proofErr w:type="spellStart"/>
      <w:r>
        <w:t>laß</w:t>
      </w:r>
      <w:proofErr w:type="spellEnd"/>
      <w:r>
        <w:t xml:space="preserve"> mich nicht im geringsten davon ausschweifen, noch die breite bahn der Welt jemals mehr betreten. Du hast mich deinem Vater mit samt deinem Geist zu treuen Händen empfohlen: </w:t>
      </w:r>
      <w:proofErr w:type="spellStart"/>
      <w:r>
        <w:t>alda</w:t>
      </w:r>
      <w:proofErr w:type="spellEnd"/>
      <w:r>
        <w:t xml:space="preserve"> versiegele und zeichne, färbe und durchdringe meine Seele mit deinem </w:t>
      </w:r>
      <w:proofErr w:type="spellStart"/>
      <w:r>
        <w:t>rosin</w:t>
      </w:r>
      <w:proofErr w:type="spellEnd"/>
      <w:r>
        <w:t xml:space="preserve">-farben Blut, auf </w:t>
      </w:r>
      <w:proofErr w:type="spellStart"/>
      <w:r>
        <w:t>daß</w:t>
      </w:r>
      <w:proofErr w:type="spellEnd"/>
      <w:r>
        <w:t xml:space="preserve"> er sie </w:t>
      </w:r>
      <w:proofErr w:type="spellStart"/>
      <w:r>
        <w:t>darinne</w:t>
      </w:r>
      <w:proofErr w:type="spellEnd"/>
      <w:r>
        <w:t xml:space="preserve"> erkenne und aufnehme, wenn sie vom leibe scheidet. Begleite du sie vor deines Vaters Angesicht. Vertilge in mir die Lust zur Sünde, die du </w:t>
      </w:r>
      <w:proofErr w:type="spellStart"/>
      <w:r>
        <w:t>gebüssest</w:t>
      </w:r>
      <w:proofErr w:type="spellEnd"/>
      <w:r>
        <w:t xml:space="preserve"> hast. Hilf mir durch deine Geduld und Lammes-Natur alle mein elend überwinden, und kämpfe selbst in mir den guten Kampf des Glaubens in der Kraft deines letzten Streits. Dein ängstiges Seufzen unterhalte auch mein stöhnen zu dir bis ans ende. Unterdessen </w:t>
      </w:r>
      <w:proofErr w:type="spellStart"/>
      <w:r>
        <w:t>laß</w:t>
      </w:r>
      <w:proofErr w:type="spellEnd"/>
      <w:r>
        <w:t xml:space="preserve"> deine brünstige Liebe zu mir auch solche Liebe in mir wirken, Dir zu liebe alles anzunehmen, wie du es fügest, und alle Anfechtungen in liebe zu besiegen. </w:t>
      </w:r>
      <w:proofErr w:type="spellStart"/>
      <w:r>
        <w:t>Deßwegen</w:t>
      </w:r>
      <w:proofErr w:type="spellEnd"/>
      <w:r>
        <w:t xml:space="preserve"> du mir auch in allen zu hülfe kommen wollest, und meine Begierde mit dir allezeit stillen, </w:t>
      </w:r>
      <w:proofErr w:type="spellStart"/>
      <w:r>
        <w:t>daß</w:t>
      </w:r>
      <w:proofErr w:type="spellEnd"/>
      <w:r>
        <w:t xml:space="preserve"> ich unter deinem Joch bleibe, und nach nichts anders mich umsehe. Schreibe deine Striemen und Nägel-</w:t>
      </w:r>
      <w:proofErr w:type="spellStart"/>
      <w:r>
        <w:t>Maale</w:t>
      </w:r>
      <w:proofErr w:type="spellEnd"/>
      <w:r>
        <w:t xml:space="preserve"> in meinen sinn zum andenken deiner Liebe, die mich auch dankbar mache und erleuchte, deiner Erlösung ewig zu </w:t>
      </w:r>
      <w:proofErr w:type="spellStart"/>
      <w:r>
        <w:t>geniessen</w:t>
      </w:r>
      <w:proofErr w:type="spellEnd"/>
      <w:r>
        <w:t xml:space="preserve">, und zwar durch die Kraft aller und jeder deiner Leiden und Schmerzen, Amen! </w:t>
      </w:r>
    </w:p>
    <w:p w14:paraId="62556FBF" w14:textId="77777777" w:rsidR="006F17A3" w:rsidRDefault="006F17A3" w:rsidP="006F17A3">
      <w:pPr>
        <w:pStyle w:val="berschrift2"/>
        <w:rPr>
          <w:sz w:val="48"/>
          <w:szCs w:val="48"/>
          <w:lang w:eastAsia="de-DE"/>
        </w:rPr>
      </w:pPr>
      <w:r>
        <w:t>War der Kaiser Konstantin ein Christ?</w:t>
      </w:r>
    </w:p>
    <w:p w14:paraId="02ACED20" w14:textId="77777777" w:rsidR="006F17A3" w:rsidRDefault="006F17A3" w:rsidP="006F17A3">
      <w:pPr>
        <w:pStyle w:val="StandardWeb"/>
      </w:pPr>
      <w:r>
        <w:t xml:space="preserve">(Beantwortet von </w:t>
      </w:r>
      <w:r>
        <w:rPr>
          <w:rStyle w:val="Fett"/>
          <w:rFonts w:eastAsiaTheme="majorEastAsia"/>
        </w:rPr>
        <w:t>Gottfried Arnold</w:t>
      </w:r>
      <w:r>
        <w:t xml:space="preserve"> in seiner 1689 erschienenen „Kirchen- und Ketzergeschichte“</w:t>
      </w:r>
      <w:r>
        <w:rPr>
          <w:rStyle w:val="Endnotenzeichen"/>
        </w:rPr>
        <w:endnoteReference w:id="2"/>
      </w:r>
      <w:r>
        <w:t xml:space="preserve">) </w:t>
      </w:r>
    </w:p>
    <w:p w14:paraId="3F1185F8" w14:textId="77777777" w:rsidR="006F17A3" w:rsidRDefault="006F17A3" w:rsidP="006F17A3">
      <w:pPr>
        <w:pStyle w:val="StandardWeb"/>
      </w:pPr>
      <w:proofErr w:type="spellStart"/>
      <w:r>
        <w:t>Ueber</w:t>
      </w:r>
      <w:proofErr w:type="spellEnd"/>
      <w:r>
        <w:t xml:space="preserve"> den Regierungsantritt des Kaisers Konstantin hat man die Fabel aufgebracht, ein Engel habe seinem Vater, dem römischen Teilkaiser </w:t>
      </w:r>
      <w:proofErr w:type="spellStart"/>
      <w:r>
        <w:t>Konstantius</w:t>
      </w:r>
      <w:proofErr w:type="spellEnd"/>
      <w:r>
        <w:t xml:space="preserve">, befohlen, diesem Sohn die Herrschaft anzuvertrauen. Das ist aber </w:t>
      </w:r>
      <w:proofErr w:type="spellStart"/>
      <w:r>
        <w:t>ebensowenig</w:t>
      </w:r>
      <w:proofErr w:type="spellEnd"/>
      <w:r>
        <w:t xml:space="preserve"> glaubwürdig, als wenn andere erzählen, Konstantin sei von seinem Vater unter Zustimmung des römischen Volkes und Senats zum Kaiser gewählt worden. Die Sache war vielmehr die, </w:t>
      </w:r>
      <w:proofErr w:type="spellStart"/>
      <w:r>
        <w:t>daß</w:t>
      </w:r>
      <w:proofErr w:type="spellEnd"/>
      <w:r>
        <w:t xml:space="preserve"> Konstantin beim Begräbnis seines Vaters vom Heere zum Herrscher ausgerufen wurde. Er hatte es eben verstanden, sich die Herzen der Soldaten durch große Freigebigkeit zu gewinnen, und mit dem gleichen Mittel hat er sich auch später die Soldateska geneigt zu halten </w:t>
      </w:r>
      <w:proofErr w:type="spellStart"/>
      <w:r>
        <w:t>gewußt</w:t>
      </w:r>
      <w:proofErr w:type="spellEnd"/>
      <w:r>
        <w:t xml:space="preserve">. </w:t>
      </w:r>
    </w:p>
    <w:p w14:paraId="1E4D4E6B" w14:textId="77777777" w:rsidR="006F17A3" w:rsidRDefault="006F17A3" w:rsidP="006F17A3">
      <w:pPr>
        <w:pStyle w:val="StandardWeb"/>
      </w:pPr>
      <w:r>
        <w:t xml:space="preserve">Das Konstantin zur Regierung kam und der Nachfolger seines Vaters wurde, ist allerdings deshalb merkwürdig, weil er ein unehelicher Sohn war und somit den legitimen Kindern vorgezogen wurde. Seine Mutter, die unter dem Namen Helena bekannt ist, soll die Tochter eines Wirtes gewesen sein, die </w:t>
      </w:r>
      <w:proofErr w:type="spellStart"/>
      <w:r>
        <w:t>Konstantius</w:t>
      </w:r>
      <w:proofErr w:type="spellEnd"/>
      <w:r>
        <w:t xml:space="preserve"> auf seiner Reise zu </w:t>
      </w:r>
      <w:proofErr w:type="spellStart"/>
      <w:r>
        <w:t>Drepano</w:t>
      </w:r>
      <w:proofErr w:type="spellEnd"/>
      <w:r>
        <w:t xml:space="preserve"> kennen gelernt hatte; einige behaupten sogar, sie sei eine öffentliche Dirne bei jenem Wirte gewesen. Seiner Mutter zu Ehren hat Konstantin ihren Geburtsort später </w:t>
      </w:r>
      <w:proofErr w:type="spellStart"/>
      <w:r>
        <w:t>Helenopolis</w:t>
      </w:r>
      <w:proofErr w:type="spellEnd"/>
      <w:r>
        <w:t xml:space="preserve"> genannt. </w:t>
      </w:r>
      <w:proofErr w:type="spellStart"/>
      <w:r>
        <w:t>Ueber</w:t>
      </w:r>
      <w:proofErr w:type="spellEnd"/>
      <w:r>
        <w:t xml:space="preserve"> die Art und Weise, wie Helena die Mutter Konstantins wurde, haben seine Verehrer viele Fabeln berichtet; jedenfalls ist es ganz erlogen, wenn sie sagen, Helena sei eine britische Königstochter gewesen. Sie hat mit Britannien nichts zu tun, während Konstantin allerdings der Feldherr der britischen Legionen war und von dort zur kaiserlichen Würde kam. </w:t>
      </w:r>
    </w:p>
    <w:p w14:paraId="16C628C1" w14:textId="77777777" w:rsidR="006F17A3" w:rsidRDefault="006F17A3" w:rsidP="006F17A3">
      <w:pPr>
        <w:pStyle w:val="StandardWeb"/>
      </w:pPr>
      <w:r>
        <w:t xml:space="preserve">Auch über die Bekehrung Konstantins zum Christentum ist viel Fabelhaftes berichtet worden. Alle diejenigen, die wissen, was echtes Christentum ist, müssen zugeben, </w:t>
      </w:r>
      <w:proofErr w:type="spellStart"/>
      <w:r>
        <w:t>daß</w:t>
      </w:r>
      <w:proofErr w:type="spellEnd"/>
      <w:r>
        <w:t xml:space="preserve"> er eher ein Versucher und Betrüger gewesen ist als ein rechter Christ. So schreibt ein Schriftsteller: „Konstantin ist in die Kirche eingegangen nicht als ein wahrer und völliger Christ, was freilich zu wünschen gewesen wäre, sondern er hat mit sich hinein gebracht den hohen Stand, Ehre, Waffen, Triumph, Hochmut und Pracht; er ist in Begleitung des Satan in das Haus Christi eingegangen und hat wider alle Möglichkeit zwei Reiche vereinigen wollen, das Reich Gottes und das Reich des Teufels.“ Und ein anderer Schriftsteller bekennt: „Die Welt mit ihren Wollüsten, ihrem Hochmut und Geiz ist von Konstantin mit Gewalt in die Kirche gebracht worden!“ - „Aller Übermut und alle Üppigkeit hat von da an unter den Christen überhand genommen, </w:t>
      </w:r>
      <w:proofErr w:type="spellStart"/>
      <w:r>
        <w:t>daß</w:t>
      </w:r>
      <w:proofErr w:type="spellEnd"/>
      <w:r>
        <w:t xml:space="preserve"> hernach keine Worte mehr halfen!“ So </w:t>
      </w:r>
      <w:proofErr w:type="spellStart"/>
      <w:r>
        <w:t>gewiß</w:t>
      </w:r>
      <w:proofErr w:type="spellEnd"/>
      <w:r>
        <w:t xml:space="preserve"> diese und andere Urteile wahr sind, so </w:t>
      </w:r>
      <w:proofErr w:type="spellStart"/>
      <w:r>
        <w:t>gewiß</w:t>
      </w:r>
      <w:proofErr w:type="spellEnd"/>
      <w:r>
        <w:t xml:space="preserve"> ist es, </w:t>
      </w:r>
      <w:proofErr w:type="spellStart"/>
      <w:r>
        <w:t>daß</w:t>
      </w:r>
      <w:proofErr w:type="spellEnd"/>
      <w:r>
        <w:t xml:space="preserve"> Konstantin aus politischer Klugheit die Partei der Christen ergriff und das schon, bevor er Kaiser war, aber nur zu dem Zweck, damit er desto leichter die Herrschaft gewinnen könne. So haben auch seine anfänglichen Mitregenten </w:t>
      </w:r>
      <w:proofErr w:type="spellStart"/>
      <w:r>
        <w:t>Maxentius</w:t>
      </w:r>
      <w:proofErr w:type="spellEnd"/>
      <w:r>
        <w:t xml:space="preserve"> und Licinius sich als Christen gestellt, obschon sie nichts weniger waren als dies. </w:t>
      </w:r>
    </w:p>
    <w:p w14:paraId="4B162B56" w14:textId="77777777" w:rsidR="006F17A3" w:rsidRDefault="006F17A3" w:rsidP="006F17A3">
      <w:pPr>
        <w:pStyle w:val="StandardWeb"/>
      </w:pPr>
      <w:r>
        <w:t xml:space="preserve">Was verschiedene Schriftsteller von einer Bekehrung und Taufe Konstantins zu berichten wissen, ist ganz fabelhaft, so besonders jener Bericht, er habe den Aussatz gehabt, sei von dem römischen Bischof ganz wunderbar davon geheilt und dadurch bekehrt worden. - Auch von seiner Mutter Helena werden viele Fabeln erzählt, auch sie soll durch diesen Bischof Sylvester bekehrt und getauft worden sein, was aber jedenfalls nicht zutrifft; selbst Eusebius, der große Lobredner des Kaisers, gibt zu, </w:t>
      </w:r>
      <w:proofErr w:type="spellStart"/>
      <w:r>
        <w:t>daß</w:t>
      </w:r>
      <w:proofErr w:type="spellEnd"/>
      <w:r>
        <w:t xml:space="preserve"> sie sich erst im hohen Alter als Christin bekannt habe. Außerdem berichtet Eusebius, </w:t>
      </w:r>
      <w:proofErr w:type="spellStart"/>
      <w:r>
        <w:t>daß</w:t>
      </w:r>
      <w:proofErr w:type="spellEnd"/>
      <w:r>
        <w:t xml:space="preserve"> sie vorher ein grundböses Weib gewesen sei und </w:t>
      </w:r>
      <w:proofErr w:type="spellStart"/>
      <w:r>
        <w:t>daß</w:t>
      </w:r>
      <w:proofErr w:type="spellEnd"/>
      <w:r>
        <w:t xml:space="preserve"> ihr Sohn sich gerade deshalb über ihre Bekehrung so sehr gefreut habe, so </w:t>
      </w:r>
      <w:proofErr w:type="spellStart"/>
      <w:r>
        <w:t>daß</w:t>
      </w:r>
      <w:proofErr w:type="spellEnd"/>
      <w:r>
        <w:t xml:space="preserve"> er ihr den Titel einer Kaiserin verlieh und ihr gestattete, die kaiserlichen Einkünfte nach Belieben zu gebrauchen; das soll sie denn auch wacker getan und herrlich gelebt haben. Ihr Christentum hat sie hauptsächlich dadurch bewiesen, </w:t>
      </w:r>
      <w:proofErr w:type="spellStart"/>
      <w:r>
        <w:t>daß</w:t>
      </w:r>
      <w:proofErr w:type="spellEnd"/>
      <w:r>
        <w:t xml:space="preserve"> sie mit großen Kosten zwei Kirchen erbaut hat. </w:t>
      </w:r>
      <w:proofErr w:type="spellStart"/>
      <w:r>
        <w:t>Daß</w:t>
      </w:r>
      <w:proofErr w:type="spellEnd"/>
      <w:r>
        <w:t xml:space="preserve"> sie das Kreuz wiedergefunden hat - die Kreuzerfindung ist ja bis heute ein Fest in der katholischen Kirche - ist eine Fabel, von der erst die späteren Schriftsteller viel zu reden wissen. </w:t>
      </w:r>
    </w:p>
    <w:p w14:paraId="2C895710" w14:textId="77777777" w:rsidR="006F17A3" w:rsidRDefault="006F17A3" w:rsidP="006F17A3">
      <w:pPr>
        <w:pStyle w:val="StandardWeb"/>
      </w:pPr>
      <w:r>
        <w:t xml:space="preserve">Die Mutmaßung, </w:t>
      </w:r>
      <w:proofErr w:type="spellStart"/>
      <w:r>
        <w:t>daß</w:t>
      </w:r>
      <w:proofErr w:type="spellEnd"/>
      <w:r>
        <w:t xml:space="preserve"> Konstantin sein Christentum von den Eltern überkommen habe, ist somit wenig stichhaltig, auch die anderweitigen Vermutungen halten die Probe nicht aus. Einige haben gesagt, er sei aus </w:t>
      </w:r>
      <w:proofErr w:type="spellStart"/>
      <w:r>
        <w:t>Haß</w:t>
      </w:r>
      <w:proofErr w:type="spellEnd"/>
      <w:r>
        <w:t xml:space="preserve"> gegen seine Nebenkaiser, den </w:t>
      </w:r>
      <w:proofErr w:type="spellStart"/>
      <w:r>
        <w:t>Maxentius</w:t>
      </w:r>
      <w:proofErr w:type="spellEnd"/>
      <w:r>
        <w:t xml:space="preserve"> und die andern, zu den Christen übergegangen, aber dann würde eben daraus hervorgehen, </w:t>
      </w:r>
      <w:proofErr w:type="spellStart"/>
      <w:r>
        <w:t>daß</w:t>
      </w:r>
      <w:proofErr w:type="spellEnd"/>
      <w:r>
        <w:t xml:space="preserve"> schon diese Gründe sein Christentum sehr verdächtig machen. Der Geschichtsschreiber Eusebius, der sein Leben beschrieben hat, allerdings mehr im Sinne der Lobrede als der Geschichte, will von ihm berichten, er hätte lange geschwankt, welche Religion er annehmen wolle, da habe der bekannte Bischof Sylvester in seiner Gegenwart einen Ochsen durch ein bloßes Wort umgebracht und wieder lebendig gemacht, und das soll ihn zur Entscheidung gebracht haben. Jedenfalls erzählen einige alte Schriftsteller diese lächerliche Fabel. Eusebius erzählt sie zwar nicht, sondern behauptet Konstantin sei der Religion seines Vaters gefolgt, was sicherlich nicht der Wahrheit entspricht. Allgemein bekannt ist die alte Erzählung, Konstantin habe vor der Schlacht gegen seinen Hauptnebenbuhler </w:t>
      </w:r>
      <w:proofErr w:type="spellStart"/>
      <w:r>
        <w:t>Maxentius</w:t>
      </w:r>
      <w:proofErr w:type="spellEnd"/>
      <w:r>
        <w:t xml:space="preserve"> ein Kreuz am Himmel gesehen mit den Worten: „In diesem Zeichen siege!“ Diese Erzählung ist jedenfalls deshalb verdächtig, weil Eusebius sie in seiner Kirchengeschichte zunächst nicht berichtet. Er sagt nur, </w:t>
      </w:r>
      <w:proofErr w:type="spellStart"/>
      <w:r>
        <w:t>daß</w:t>
      </w:r>
      <w:proofErr w:type="spellEnd"/>
      <w:r>
        <w:t xml:space="preserve"> Konstantin in der Schlacht wider </w:t>
      </w:r>
      <w:proofErr w:type="spellStart"/>
      <w:r>
        <w:t>Maxentius</w:t>
      </w:r>
      <w:proofErr w:type="spellEnd"/>
      <w:r>
        <w:t xml:space="preserve"> zu Gott und Christo um Hülfe gerufen und nach dem Sieg das Zeichen des Kreuzes in sein Feldzeichen gesetzt habe. Auch ist längst anerkannt, </w:t>
      </w:r>
      <w:proofErr w:type="spellStart"/>
      <w:r>
        <w:t>daß</w:t>
      </w:r>
      <w:proofErr w:type="spellEnd"/>
      <w:r>
        <w:t xml:space="preserve"> das sogenannte Labarum, d.h. das Feldzeichen des Kaisers mit dem bekannten Monogramm Christi auch den Anbetern des Sonnengottes als Symbol ihres Glaubens dienen konnte. Es wäre also dieses Zeichen ein sehr zweideutiges Zeichen gewesen. In seiner Kirchengeschichte erzählt Eusebius nichts von der Erscheinung des Kreuzes am Himmel, wohl aber in seinem späteren Werk, in seiner Lebensbeschreibung des Konstantin, wo er berichtet: „Der Kaiser und die ganze Armee habe am hellen Mittag über der Sonne ein helles Kreuz mit jener bekannten Inschrift gesehen.“ Einige berichten, Engel hätten beim Kaiser gestanden und jene Worte ausgerufen, andere sagen, man hätte sie am Himmel lesen können. Wieder andere Berichte stellen die Sache noch anders dar, und dieser Kreuzstandarte ist ein Haufen Wunder </w:t>
      </w:r>
      <w:proofErr w:type="spellStart"/>
      <w:r>
        <w:t>zugedichtet</w:t>
      </w:r>
      <w:proofErr w:type="spellEnd"/>
      <w:r>
        <w:t xml:space="preserve"> worden. Eusebius erzählt, er habe sich die Sache vom Kaiser selber erzählen und sogar mit einem Eidschwur bekräftigen lassen. Wie sich die Sache mit diesem berühmten Gesicht immer verhalten mag, uns scheint </w:t>
      </w:r>
      <w:proofErr w:type="spellStart"/>
      <w:r>
        <w:t>gewiß</w:t>
      </w:r>
      <w:proofErr w:type="spellEnd"/>
      <w:r>
        <w:t xml:space="preserve">, </w:t>
      </w:r>
      <w:proofErr w:type="spellStart"/>
      <w:r>
        <w:t>daß</w:t>
      </w:r>
      <w:proofErr w:type="spellEnd"/>
      <w:r>
        <w:t xml:space="preserve"> ganz andere Ursachen diesen Mann zu den Christen hin getrieben haben, und zwar hauptsächlich die Politik. </w:t>
      </w:r>
    </w:p>
    <w:p w14:paraId="2BDDCBF8" w14:textId="77777777" w:rsidR="006F17A3" w:rsidRDefault="006F17A3" w:rsidP="006F17A3">
      <w:pPr>
        <w:pStyle w:val="StandardWeb"/>
      </w:pPr>
      <w:r>
        <w:t xml:space="preserve">Sehr merkwürdig ist das Zugeständnis der bedeutendsten Historiker, </w:t>
      </w:r>
      <w:proofErr w:type="spellStart"/>
      <w:r>
        <w:t>daß</w:t>
      </w:r>
      <w:proofErr w:type="spellEnd"/>
      <w:r>
        <w:t xml:space="preserve"> Konstantin erst am Ende seines Lebens ein Katechumene geworden sei. Viele ziehen es in Zweifel, </w:t>
      </w:r>
      <w:proofErr w:type="spellStart"/>
      <w:r>
        <w:t>daß</w:t>
      </w:r>
      <w:proofErr w:type="spellEnd"/>
      <w:r>
        <w:t xml:space="preserve"> er überhaupt je getauft worden sei; doch ist es wohl als Tatsache anzusehen, </w:t>
      </w:r>
      <w:proofErr w:type="spellStart"/>
      <w:r>
        <w:t>daß</w:t>
      </w:r>
      <w:proofErr w:type="spellEnd"/>
      <w:r>
        <w:t xml:space="preserve"> er sich auf dem Sterbebett hat taufen lassen. Jedenfalls </w:t>
      </w:r>
      <w:proofErr w:type="spellStart"/>
      <w:r>
        <w:t>läßt</w:t>
      </w:r>
      <w:proofErr w:type="spellEnd"/>
      <w:r>
        <w:t xml:space="preserve"> das alles auf sein Christentum wenig günstige Schlüsse ziehen, Wenn wir dazu nehmen, </w:t>
      </w:r>
      <w:proofErr w:type="spellStart"/>
      <w:r>
        <w:t>daß</w:t>
      </w:r>
      <w:proofErr w:type="spellEnd"/>
      <w:r>
        <w:t xml:space="preserve"> aus seinen sonstigen Handlungen viel heidnisches Wesen hervorblickt, so werden wir die Mutmaßung nicht zurückweisen können, soviel auch seine Lobredner an ihm rühmen, </w:t>
      </w:r>
      <w:proofErr w:type="spellStart"/>
      <w:r>
        <w:t>daß</w:t>
      </w:r>
      <w:proofErr w:type="spellEnd"/>
      <w:r>
        <w:t xml:space="preserve"> er das Christentum nur aus politischer Ursache begünstigte, ohne von Herzen ein Christ zu sein. Vielleicht hatte er auch, besonders in den Anfangszeiten, dem Christentum nicht die Herrschaft, sondern nur Freiheit geben wollen, ohne das Heidentum als solches abzuschaffen. (Hätte er es so gemacht, hätte er nach unserer Meinung am besten gehandelt.) Was Eusebius von dem Christentum des Konstantin zu rühmen weiß, das sind meist solche Dinge, die noch lange keinen rechtschaffenen Christen nach dem Muster der ersten Zeit ausmachen. So z.B. rühmt jener Historiker es sehr, </w:t>
      </w:r>
      <w:proofErr w:type="spellStart"/>
      <w:r>
        <w:t>daß</w:t>
      </w:r>
      <w:proofErr w:type="spellEnd"/>
      <w:r>
        <w:t xml:space="preserve"> Konstantin sich oft mit dem Kreuze gezeichnet habe, </w:t>
      </w:r>
      <w:proofErr w:type="spellStart"/>
      <w:r>
        <w:t>daß</w:t>
      </w:r>
      <w:proofErr w:type="spellEnd"/>
      <w:r>
        <w:t xml:space="preserve"> er das Zeichen des Kreuzes auf seine Standarte gesetzt, </w:t>
      </w:r>
      <w:proofErr w:type="spellStart"/>
      <w:r>
        <w:t>daß</w:t>
      </w:r>
      <w:proofErr w:type="spellEnd"/>
      <w:r>
        <w:t xml:space="preserve"> er sich habe malen lassen mit dem Kreuz auf dem Haupt und dem Kreuz unter den Füßen; ebenso rühmt er, </w:t>
      </w:r>
      <w:proofErr w:type="spellStart"/>
      <w:r>
        <w:t>daß</w:t>
      </w:r>
      <w:proofErr w:type="spellEnd"/>
      <w:r>
        <w:t xml:space="preserve"> er in Jerusalem die Grabeskirche mit großen Kosten und Pracht habe aufführen lassen. Aber das alles ist doch kein Beweis dafür, </w:t>
      </w:r>
      <w:proofErr w:type="spellStart"/>
      <w:r>
        <w:t>daß</w:t>
      </w:r>
      <w:proofErr w:type="spellEnd"/>
      <w:r>
        <w:t xml:space="preserve"> er selbst ein wirklicher Christ gewesen ist. Und wenn Eusebius unter anderem an ihn herausstreicht, </w:t>
      </w:r>
      <w:proofErr w:type="spellStart"/>
      <w:r>
        <w:t>daß</w:t>
      </w:r>
      <w:proofErr w:type="spellEnd"/>
      <w:r>
        <w:t xml:space="preserve"> er sehr bescheiden gewesen und kein Lob hätte vertragen können, so berichten andere das gerade Gegenteil von ihm, und er selber, Eusebius, hat in seiner Lebensbeschreibung des Kaisers demselben jedenfalls mehr Lobhudeleien ausgesprochen als gut war. Die Bischöfe haben jedenfalls auch nicht umsonst ihm allerhand Ehrentitel und Würden beigelegt, so z.B. wenn sie ihn bald einen „Apostel“, bald einen „Boten Gottes“, bald einen „Gesandten des Himmels“ nannten. Ja, sie nannten ihn sogar einen „Bischof der Kirche“ und gaben ihm den Ehrentitel „religionis et fidei </w:t>
      </w:r>
      <w:proofErr w:type="spellStart"/>
      <w:r>
        <w:t>auctor</w:t>
      </w:r>
      <w:proofErr w:type="spellEnd"/>
      <w:r>
        <w:t xml:space="preserve">“ d.h. „Allezeit Mehrer des Glaubens und der Religion“. Es ist nichts anderes als die Sucht nach irdischen Dingen, nach Ehren und Gold, die die Bischöfe so reden ließ, und Konstantin kannte seine Leute und </w:t>
      </w:r>
      <w:proofErr w:type="spellStart"/>
      <w:r>
        <w:t>wußte</w:t>
      </w:r>
      <w:proofErr w:type="spellEnd"/>
      <w:r>
        <w:t xml:space="preserve"> die Klerisei durch Freigebigkeit sich zum Freunde zu machen. Ganz schweigen </w:t>
      </w:r>
      <w:proofErr w:type="spellStart"/>
      <w:r>
        <w:t>muß</w:t>
      </w:r>
      <w:proofErr w:type="spellEnd"/>
      <w:r>
        <w:t xml:space="preserve"> man von den erlogenen Schenkungen und Privilegien, die Bischöfe und Kirchen von ihm erhalten haben wollen. </w:t>
      </w:r>
    </w:p>
    <w:p w14:paraId="76E6A3AF" w14:textId="77777777" w:rsidR="006F17A3" w:rsidRDefault="006F17A3" w:rsidP="006F17A3">
      <w:pPr>
        <w:pStyle w:val="StandardWeb"/>
      </w:pPr>
      <w:r>
        <w:t xml:space="preserve">Es ist zwar nicht zu leugnen, </w:t>
      </w:r>
      <w:proofErr w:type="spellStart"/>
      <w:r>
        <w:t>daß</w:t>
      </w:r>
      <w:proofErr w:type="spellEnd"/>
      <w:r>
        <w:t xml:space="preserve"> Konstantin dem Christentum äußerliche Rechte gab, die es bisher im Zeitalter der Verfolgung nicht besaß. Er bewirkte, </w:t>
      </w:r>
      <w:proofErr w:type="spellStart"/>
      <w:r>
        <w:t>daß</w:t>
      </w:r>
      <w:proofErr w:type="spellEnd"/>
      <w:r>
        <w:t xml:space="preserve"> die Verfolgungen aufhörten; die Vertriebenen sollten wieder nach Hause kommen, die als Sklaven Verkauften und in die Bergwerke Geschickten sollten frei und ledig sein; die geraubten Güter, Häuser, Äcker und anderer Besitz sollte wieder zurückgegeben werden. Die christlichen Lehrer sollten von allen Beschwerungen, auch von Zoll und Steuern frei sein. Es sollte jeder die Macht haben, Kirchen zu bauen und Kapitalien dazu zu stiften, Legate zu vermachen etc. Dies alles wäre ja für die Christen ein großer Vorteil gewesen, wenn nur auch Konstantin selbst seiner Persönlichkeit nach dem christlichen Geist und Wesen entsprochen hätte. Neben manchen bösen Anschuldigungen, z.B. </w:t>
      </w:r>
      <w:proofErr w:type="spellStart"/>
      <w:r>
        <w:t>daß</w:t>
      </w:r>
      <w:proofErr w:type="spellEnd"/>
      <w:r>
        <w:t xml:space="preserve"> er verschwenderisch in Pracht und Üppigkeit gelebt, das Volk aber gedrückt und ausgesogen habe, ist es der dunkelste Flecken an ihm, </w:t>
      </w:r>
      <w:proofErr w:type="spellStart"/>
      <w:r>
        <w:t>daß</w:t>
      </w:r>
      <w:proofErr w:type="spellEnd"/>
      <w:r>
        <w:t xml:space="preserve"> er sich mit dem Blute nicht nur seiner Feinde und Gegner, sondern auch seiner Verwandten befleckt habe. Seinen einstigen Nebenbuhler und Schwager Licinius, den er nach Thessalonich in die Verbannung geschickt hatte, ließ er dort umbringen, entgegen eines seiner Gemahlin gegebenen eidlichen Versprechens. Die Behauptungen, Licinius habe aufs neue nach der Kaiserkrone getrachtet, sind nicht erwiesen, und </w:t>
      </w:r>
      <w:proofErr w:type="spellStart"/>
      <w:r>
        <w:t>muß</w:t>
      </w:r>
      <w:proofErr w:type="spellEnd"/>
      <w:r>
        <w:t xml:space="preserve"> Konstantin sich den Vorwurf des Eidbruchs und des Mordes an seinem Verwandten und einstigen Nebenbuhler gefallen lassen., Sonderbar ist dabei, </w:t>
      </w:r>
      <w:proofErr w:type="spellStart"/>
      <w:r>
        <w:t>daß</w:t>
      </w:r>
      <w:proofErr w:type="spellEnd"/>
      <w:r>
        <w:t xml:space="preserve"> der Kaiser alsbald nach der Ermordung des Licinius nach Nicäa zu dem berühmten Konzil ging, wo man über die Kirche Christi entscheiden wollte (325). Ebenso hat Konstantin den Sohn seiner Schwester, Licinius den Jüngeren, umbringen lassen, und was das Schlimmste ist, seinen eigenen Sohn </w:t>
      </w:r>
      <w:proofErr w:type="spellStart"/>
      <w:r>
        <w:t>Crispus</w:t>
      </w:r>
      <w:proofErr w:type="spellEnd"/>
      <w:r>
        <w:t xml:space="preserve">, einen löblichen jungen Mann, den er schon zum Cäsar hatte erklären lassen, ließ er ebenfalls </w:t>
      </w:r>
      <w:proofErr w:type="spellStart"/>
      <w:r>
        <w:t>um's</w:t>
      </w:r>
      <w:proofErr w:type="spellEnd"/>
      <w:r>
        <w:t xml:space="preserve"> Leben bringen und zwar aus folgender Ursache: Konstantin hatte zwei Weiber, die </w:t>
      </w:r>
      <w:proofErr w:type="spellStart"/>
      <w:r>
        <w:t>Minervina</w:t>
      </w:r>
      <w:proofErr w:type="spellEnd"/>
      <w:r>
        <w:t xml:space="preserve"> und die </w:t>
      </w:r>
      <w:proofErr w:type="spellStart"/>
      <w:r>
        <w:t>Fausta</w:t>
      </w:r>
      <w:proofErr w:type="spellEnd"/>
      <w:r>
        <w:t xml:space="preserve">, wovon die erstere bei etlichen Schriftstellern als seine </w:t>
      </w:r>
      <w:proofErr w:type="spellStart"/>
      <w:r>
        <w:t>Concubine</w:t>
      </w:r>
      <w:proofErr w:type="spellEnd"/>
      <w:r>
        <w:t xml:space="preserve"> bezeichnet wird. </w:t>
      </w:r>
      <w:proofErr w:type="spellStart"/>
      <w:r>
        <w:t>Crispus</w:t>
      </w:r>
      <w:proofErr w:type="spellEnd"/>
      <w:r>
        <w:t xml:space="preserve"> war der Sohn der ersteren, und nun kam am Hofe die Rede auf, als unterhalte jener mit seiner Stiefmutter, der </w:t>
      </w:r>
      <w:proofErr w:type="spellStart"/>
      <w:r>
        <w:t>Fausta</w:t>
      </w:r>
      <w:proofErr w:type="spellEnd"/>
      <w:r>
        <w:t xml:space="preserve">, sträfliche Beziehungen. Dem Kaiser kam das zu Ohren, und so ließ er seinen Sohn zu Pola in Istrien durch Gift heimlich aus der Welt schaffen. Diese Tat aber </w:t>
      </w:r>
      <w:proofErr w:type="spellStart"/>
      <w:r>
        <w:t>verdroß</w:t>
      </w:r>
      <w:proofErr w:type="spellEnd"/>
      <w:r>
        <w:t xml:space="preserve"> die alte Helena, seine Mutter, so sehr, </w:t>
      </w:r>
      <w:proofErr w:type="spellStart"/>
      <w:r>
        <w:t>daß</w:t>
      </w:r>
      <w:proofErr w:type="spellEnd"/>
      <w:r>
        <w:t xml:space="preserve"> sie ihrem Sohn fortwährend mit Schelten und Weinen in den Ohren lag, bis er die </w:t>
      </w:r>
      <w:proofErr w:type="spellStart"/>
      <w:r>
        <w:t>greuliche</w:t>
      </w:r>
      <w:proofErr w:type="spellEnd"/>
      <w:r>
        <w:t xml:space="preserve"> Tat der Ermordung des </w:t>
      </w:r>
      <w:proofErr w:type="spellStart"/>
      <w:r>
        <w:t>Crispus</w:t>
      </w:r>
      <w:proofErr w:type="spellEnd"/>
      <w:r>
        <w:t xml:space="preserve">, mit einer noch </w:t>
      </w:r>
      <w:proofErr w:type="spellStart"/>
      <w:r>
        <w:t>greulicheren</w:t>
      </w:r>
      <w:proofErr w:type="spellEnd"/>
      <w:r>
        <w:t xml:space="preserve"> wieder gut machen wollte. Er erklärte den umgebrachten Sohn für unschuldig und ließ die </w:t>
      </w:r>
      <w:proofErr w:type="spellStart"/>
      <w:r>
        <w:t>Fausta</w:t>
      </w:r>
      <w:proofErr w:type="spellEnd"/>
      <w:r>
        <w:t xml:space="preserve"> auf grausame Weise umbringen, indem er sie im heißen Badewasser ersticken ließ. Es werden diese Vorgänge von Eusebius und seinesgleichen zwar mit Fleiß verschwiegen, und einige behaupten sogar, es seien heidnische Verleumdungen, aber die Sache </w:t>
      </w:r>
      <w:proofErr w:type="spellStart"/>
      <w:r>
        <w:t>läßt</w:t>
      </w:r>
      <w:proofErr w:type="spellEnd"/>
      <w:r>
        <w:t xml:space="preserve"> sich doch wohl nicht aus der Welt schaffen. Ein Schriftsteller </w:t>
      </w:r>
      <w:proofErr w:type="spellStart"/>
      <w:r>
        <w:t>Josimus</w:t>
      </w:r>
      <w:proofErr w:type="spellEnd"/>
      <w:r>
        <w:t xml:space="preserve"> erzählt, </w:t>
      </w:r>
      <w:proofErr w:type="spellStart"/>
      <w:r>
        <w:t>daß</w:t>
      </w:r>
      <w:proofErr w:type="spellEnd"/>
      <w:r>
        <w:t xml:space="preserve"> der Kaiser noch eine dritte Gemahlin wegen Ehebruchs habe hinrichten lassen, doch </w:t>
      </w:r>
      <w:proofErr w:type="spellStart"/>
      <w:r>
        <w:t>läßt</w:t>
      </w:r>
      <w:proofErr w:type="spellEnd"/>
      <w:r>
        <w:t xml:space="preserve"> sich das nicht genug beweisen. Die meisten Gelehrten gestehen gerne zu, </w:t>
      </w:r>
      <w:proofErr w:type="spellStart"/>
      <w:r>
        <w:t>daß</w:t>
      </w:r>
      <w:proofErr w:type="spellEnd"/>
      <w:r>
        <w:t xml:space="preserve"> man ihn von heidnischem Blutdurst und von böser Tyrannei nicht lossprechen könne. Eigentümlich berührt ein Bericht, den nicht allein der schon erwähnte </w:t>
      </w:r>
      <w:proofErr w:type="spellStart"/>
      <w:r>
        <w:t>Josimus</w:t>
      </w:r>
      <w:proofErr w:type="spellEnd"/>
      <w:r>
        <w:t xml:space="preserve">, sondern auch andere griechische Schriftsteller bringen und der so lautet: Konstantin habe über seine Morde und andere Sünden ein sehr unruhiges Gewissen gehabt, und so sei er zuerst zu den heidnischen Priestern gegangen, um von ihnen Trost und Mittel dagegen zu erlangen, sie aber hätten keinen Rat für ihn </w:t>
      </w:r>
      <w:proofErr w:type="spellStart"/>
      <w:r>
        <w:t>gewußt</w:t>
      </w:r>
      <w:proofErr w:type="spellEnd"/>
      <w:r>
        <w:t xml:space="preserve">. Dann hätte ein Ägypter bei ihm Audienz gehabt und ihn darüber belehrt, </w:t>
      </w:r>
      <w:proofErr w:type="spellStart"/>
      <w:r>
        <w:t>daß</w:t>
      </w:r>
      <w:proofErr w:type="spellEnd"/>
      <w:r>
        <w:t xml:space="preserve"> die Lehre der Christen die Kraft hätte, alle Sünden wegzunehmen. Dadurch hätte sich dann der Kaiser bereden lassen und sei vom Heidentum abgetreten, habe sich sogar als Feind desselben erklärt zum großen </w:t>
      </w:r>
      <w:proofErr w:type="spellStart"/>
      <w:r>
        <w:t>Verdruß</w:t>
      </w:r>
      <w:proofErr w:type="spellEnd"/>
      <w:r>
        <w:t xml:space="preserve"> des römischen Volkes und Senats. - Es wird sich auf die Oberflächlichkeit und nur scheinbare Bekehrung des Konstantin wohl beziehen, was sein Neffe und Nachfolger, Julian der Abtrünnige, in spöttischer Weise einst gesagt hat: „Wer einer Schändung, eines Mordes oder anderer schrecklicher Missetaten schuldig ist, der komme nur getrost zu mir, ich will ihn ganz rein machen, sobald ich ihn mit Wasser abwaschen werde; wird er aber in diese bösen Laster noch einmal fallen, so will ich ihn noch einmal reinigen, wenn er nur wacker an die Brust und ans Haupt schlagen wird.“ Wir sehen, wie einsichtige Heiden schon damals den </w:t>
      </w:r>
      <w:proofErr w:type="spellStart"/>
      <w:r>
        <w:t>Mißbrauch</w:t>
      </w:r>
      <w:proofErr w:type="spellEnd"/>
      <w:r>
        <w:t xml:space="preserve"> der Taufe und der äußeren Bußübungen merkten und ihn den Christen zum Vorwurf machten, und schmerzlich ist es, </w:t>
      </w:r>
      <w:proofErr w:type="spellStart"/>
      <w:r>
        <w:t>daß</w:t>
      </w:r>
      <w:proofErr w:type="spellEnd"/>
      <w:r>
        <w:t xml:space="preserve"> dem Gründer des Staatskirchentums von seinen eigenen Verwandten so nachgeredet wird. </w:t>
      </w:r>
    </w:p>
    <w:p w14:paraId="0922726E" w14:textId="77777777" w:rsidR="006F17A3" w:rsidRDefault="006F17A3" w:rsidP="006F17A3">
      <w:pPr>
        <w:pStyle w:val="StandardWeb"/>
      </w:pPr>
      <w:r>
        <w:t xml:space="preserve">Auch mit seinen Verhältnissen zu den verschiedenen Parteien der Christen, die sich infolge der Lehrstreitigkeiten bildeten, hatte der Kaiser kein Glück. Zuerst hielt er es auf dem Konzil zu Nicäa mit den Orthodoxen, mit Athanasius und seiner Partei, später aber gewannen die Arianer und Halbarianer </w:t>
      </w:r>
      <w:proofErr w:type="spellStart"/>
      <w:r>
        <w:t>Einfluß</w:t>
      </w:r>
      <w:proofErr w:type="spellEnd"/>
      <w:r>
        <w:t xml:space="preserve"> auf ihn, so </w:t>
      </w:r>
      <w:proofErr w:type="spellStart"/>
      <w:r>
        <w:t>daß</w:t>
      </w:r>
      <w:proofErr w:type="spellEnd"/>
      <w:r>
        <w:t xml:space="preserve"> er seine Überzeugung wechselte und seine früheren Freunde von sich stieß. Die Orthodoxen sind ihm deshalb nicht sehr gewogen und Eusebius schweigt sich darüber möglichst aus. Jedenfalls haben sowohl die Anhänger der Orthodoxie wie die des Arius es gründlich zu schmecken bekommen, wie </w:t>
      </w:r>
      <w:proofErr w:type="spellStart"/>
      <w:r>
        <w:t>betrüglich</w:t>
      </w:r>
      <w:proofErr w:type="spellEnd"/>
      <w:r>
        <w:t xml:space="preserve"> es ist, aus einem großen Herrn einen Abgott zu machen, wenn es auch ein Kaiser ist und wenn er sich noch so gütig stellt. Auf dem Konzil zu Nicäa </w:t>
      </w:r>
      <w:proofErr w:type="spellStart"/>
      <w:r>
        <w:t>wußten</w:t>
      </w:r>
      <w:proofErr w:type="spellEnd"/>
      <w:r>
        <w:t xml:space="preserve"> die Orthodoxen nicht genug von seiner Rechtgläubigkeit zu rühmen, später haben sie erfahren müssen, </w:t>
      </w:r>
      <w:proofErr w:type="spellStart"/>
      <w:r>
        <w:t>daß</w:t>
      </w:r>
      <w:proofErr w:type="spellEnd"/>
      <w:r>
        <w:t xml:space="preserve"> er ihren Gegnern beifiel. Am meisten ärgerte es die Orthodoxen, </w:t>
      </w:r>
      <w:proofErr w:type="spellStart"/>
      <w:r>
        <w:t>daß</w:t>
      </w:r>
      <w:proofErr w:type="spellEnd"/>
      <w:r>
        <w:t xml:space="preserve"> sich der Kaiser auf dem Sterbebett von von einem arianischen Bischof, dem </w:t>
      </w:r>
      <w:proofErr w:type="spellStart"/>
      <w:r>
        <w:t>Euseb</w:t>
      </w:r>
      <w:proofErr w:type="spellEnd"/>
      <w:r>
        <w:t xml:space="preserve"> von </w:t>
      </w:r>
      <w:proofErr w:type="spellStart"/>
      <w:r>
        <w:t>Nikomedien</w:t>
      </w:r>
      <w:proofErr w:type="spellEnd"/>
      <w:r>
        <w:t xml:space="preserve">, taufen ließ. Manche wollen allerdings behaupten, er habe nicht </w:t>
      </w:r>
      <w:proofErr w:type="spellStart"/>
      <w:r>
        <w:t>gewußt</w:t>
      </w:r>
      <w:proofErr w:type="spellEnd"/>
      <w:r>
        <w:t xml:space="preserve">, was dieser Bischof für ein Mann war, doch ist das ja unglaublich. Wie dem aber auch gewesen sein mag, sehr bedenklich war es jedenfalls und ein seinem Christentum wenig günstiges Zeichen, </w:t>
      </w:r>
      <w:proofErr w:type="spellStart"/>
      <w:r>
        <w:t>daß</w:t>
      </w:r>
      <w:proofErr w:type="spellEnd"/>
      <w:r>
        <w:t xml:space="preserve"> er sich erst vor seinem Ende, im 65. Jahre seines Lebens hat taufen lassen. Er hat dadurch vielen ein schlechtes Beispiel gegeben, denn viele haben es so gemacht wie er, haben die Taufe bis an den Tod verschoben, um desto freier und sicherer in den Tag hinein leben zu können, um dann, wenn es not wäre, in der Taufe auf einmal aller Sünden und Strafen los zu werden und somit in einem Sprung in den Himmel zu kommen. Die Behauptung, Konstantin habe deshalb mit der Taufe so lange gewartet, weil er sich in dem </w:t>
      </w:r>
      <w:proofErr w:type="spellStart"/>
      <w:r>
        <w:t>Jordanfluß</w:t>
      </w:r>
      <w:proofErr w:type="spellEnd"/>
      <w:r>
        <w:t xml:space="preserve"> habe taufen lassen wollen, ist über die Maßen abgeschmackt. </w:t>
      </w:r>
      <w:proofErr w:type="spellStart"/>
      <w:r>
        <w:t>Daß</w:t>
      </w:r>
      <w:proofErr w:type="spellEnd"/>
      <w:r>
        <w:t xml:space="preserve"> er freilich auf christliche Äußerlichkeiten viel gab, geht daraus hervor, </w:t>
      </w:r>
      <w:proofErr w:type="spellStart"/>
      <w:r>
        <w:t>daß</w:t>
      </w:r>
      <w:proofErr w:type="spellEnd"/>
      <w:r>
        <w:t xml:space="preserve"> er sich mit den Reliquien und Leichen der Heiligen, mit dem angeblichen Kreuz Christi und den Nägeln desselben ungeheuer viel Mühe gab, prächtige Kirchen zu ihren Ehren baute und was dergleichen Dinge mehr sind. Ebenso eifrig wie er in diesen Dingen war, ebenso konnte er auch in heidnischen Künsten eifrig sein. So ließ er z.B., als er die Residenz nach Konstantinopel verlegte, durch heidnische Astrologen dieser Stadt eine sogenannte Nativität stellen (d.h. also ihr Schicksal weissagen), und ähnliche Sachen ließen sich mehr von ihm berichten, die wir der Kürze halber übergehen wollen. In einem seiner Gesetze erklärt er, der Ehebruch mit einer Gasthaus-Kellnerin sei nicht strafbar, weil solche Leute ja ohnedem ein liederliches Leben führten und nicht wert wären, </w:t>
      </w:r>
      <w:proofErr w:type="spellStart"/>
      <w:r>
        <w:t>daß</w:t>
      </w:r>
      <w:proofErr w:type="spellEnd"/>
      <w:r>
        <w:t xml:space="preserve"> die Justiz sich um sie bemühe. Dieses alles </w:t>
      </w:r>
      <w:proofErr w:type="spellStart"/>
      <w:r>
        <w:t>läßt</w:t>
      </w:r>
      <w:proofErr w:type="spellEnd"/>
      <w:r>
        <w:t xml:space="preserve"> uns bei manchen Vorzügen, die man ihm nicht absprechen kann, doch nicht glauben, </w:t>
      </w:r>
      <w:proofErr w:type="spellStart"/>
      <w:r>
        <w:t>daß</w:t>
      </w:r>
      <w:proofErr w:type="spellEnd"/>
      <w:r>
        <w:t xml:space="preserve"> Konstantin wirklich ein Christ war. Er hat das Christentum zu politischen Zwecken benutzt, er selber stand ihm innerlich fern. So hat er auch dem Christentum nicht in wahrer Weise dienen können. er hat ihm wohl das Kreuz der Leiden und Verfolgungen abgenommen, aber er hat dadurch die Gemeinde zur weltherrschenden Kirche gemacht, und ein alter Schriftsteller sagt daher mit Recht, </w:t>
      </w:r>
      <w:proofErr w:type="spellStart"/>
      <w:r>
        <w:t>daß</w:t>
      </w:r>
      <w:proofErr w:type="spellEnd"/>
      <w:r>
        <w:t xml:space="preserve"> durch sein Tun in der Gemeinde Gift ausgeschüttet worden sei. </w:t>
      </w:r>
    </w:p>
    <w:p w14:paraId="098C9133" w14:textId="77777777" w:rsidR="006F17A3" w:rsidRDefault="006F17A3" w:rsidP="006F17A3">
      <w:pPr>
        <w:spacing w:after="0" w:line="240" w:lineRule="auto"/>
        <w:rPr>
          <w:lang w:eastAsia="de-DE"/>
        </w:rPr>
      </w:pPr>
      <w:r>
        <w:rPr>
          <w:lang w:eastAsia="de-DE"/>
        </w:rPr>
        <w:br w:type="page"/>
      </w:r>
    </w:p>
    <w:p w14:paraId="70AAFD95" w14:textId="77777777" w:rsidR="006F17A3" w:rsidRDefault="006F17A3" w:rsidP="006F17A3">
      <w:pPr>
        <w:pStyle w:val="berschrift1"/>
      </w:pPr>
      <w:r>
        <w:t>Biographie</w:t>
      </w:r>
    </w:p>
    <w:p w14:paraId="6ACF35D6" w14:textId="77777777" w:rsidR="006F17A3" w:rsidRDefault="006F17A3" w:rsidP="006F17A3">
      <w:pPr>
        <w:pStyle w:val="berschrift2"/>
        <w:rPr>
          <w:sz w:val="48"/>
          <w:szCs w:val="48"/>
          <w:lang w:eastAsia="de-DE"/>
        </w:rPr>
      </w:pPr>
      <w:r w:rsidRPr="00DD447F">
        <w:t>Gottfried Arnold</w:t>
      </w:r>
    </w:p>
    <w:p w14:paraId="2A51448F" w14:textId="77777777" w:rsidR="006F17A3" w:rsidRDefault="006F17A3" w:rsidP="006F17A3">
      <w:pPr>
        <w:pStyle w:val="StandardWeb"/>
      </w:pPr>
      <w:r>
        <w:t xml:space="preserve">Den 30. May 1714 starb zu Perleberg im Brandenburgischen: Gottfried Arnold. Er war geboren den 5. Sept. 1666 zu Annaberg in Sachsen, wo sein Vater </w:t>
      </w:r>
      <w:proofErr w:type="spellStart"/>
      <w:r>
        <w:t>Präceptor</w:t>
      </w:r>
      <w:proofErr w:type="spellEnd"/>
      <w:r>
        <w:t xml:space="preserve"> war. Nachdem er schon im fünften Jahre seine Mutter Maria, geb. </w:t>
      </w:r>
      <w:proofErr w:type="spellStart"/>
      <w:r>
        <w:t>Lahlin</w:t>
      </w:r>
      <w:proofErr w:type="spellEnd"/>
      <w:r>
        <w:t xml:space="preserve">, verloren hatte, </w:t>
      </w:r>
      <w:proofErr w:type="spellStart"/>
      <w:r>
        <w:t>mußte</w:t>
      </w:r>
      <w:proofErr w:type="spellEnd"/>
      <w:r>
        <w:t xml:space="preserve"> er schon in seinen Knabenjahren an </w:t>
      </w:r>
      <w:proofErr w:type="spellStart"/>
      <w:r>
        <w:t>mancherley</w:t>
      </w:r>
      <w:proofErr w:type="spellEnd"/>
      <w:r>
        <w:t xml:space="preserve"> Entbehrungen sich gewöhnen, und durch </w:t>
      </w:r>
      <w:proofErr w:type="spellStart"/>
      <w:r>
        <w:t>Lektionengeben</w:t>
      </w:r>
      <w:proofErr w:type="spellEnd"/>
      <w:r>
        <w:t xml:space="preserve"> seinen Unterhalt verdienen. Auf dem Gymnasium zu Gera und der Universität Wittenberg hielt ihn eine außerordentliche Lernbegierde von der </w:t>
      </w:r>
      <w:proofErr w:type="spellStart"/>
      <w:r>
        <w:t>Theilnahme</w:t>
      </w:r>
      <w:proofErr w:type="spellEnd"/>
      <w:r>
        <w:t xml:space="preserve"> an den </w:t>
      </w:r>
      <w:proofErr w:type="spellStart"/>
      <w:r>
        <w:t>Thorheiten</w:t>
      </w:r>
      <w:proofErr w:type="spellEnd"/>
      <w:r>
        <w:t xml:space="preserve"> und Ausschweifungen seiner Altersgenossen zurück, dagegen blieb er nicht frei von den Versuchungen des Ehrgeizes, die jedoch an der schon frühe an seinem Herzen arbeitenden und ihn zu </w:t>
      </w:r>
      <w:proofErr w:type="spellStart"/>
      <w:r>
        <w:t>öfterem</w:t>
      </w:r>
      <w:proofErr w:type="spellEnd"/>
      <w:r>
        <w:t xml:space="preserve"> Gebet im Verborgenen antreibenden Gnade Gottes einen kräftigen Widerstand fanden. Nach vollendeten Studien übernahm er eine Hofmeisterstelle zu Dresden, wo er Gelegenheit fand, </w:t>
      </w:r>
      <w:proofErr w:type="spellStart"/>
      <w:r>
        <w:t>Speners</w:t>
      </w:r>
      <w:proofErr w:type="spellEnd"/>
      <w:r>
        <w:t xml:space="preserve"> Predigten und erbauliche Vorlesungen zu benützen. Als er es sich aber angelegen </w:t>
      </w:r>
      <w:proofErr w:type="spellStart"/>
      <w:r>
        <w:t>seyn</w:t>
      </w:r>
      <w:proofErr w:type="spellEnd"/>
      <w:r>
        <w:t xml:space="preserve"> ließ, mit seiner religiösen </w:t>
      </w:r>
      <w:proofErr w:type="spellStart"/>
      <w:r>
        <w:t>Ueberzeugung</w:t>
      </w:r>
      <w:proofErr w:type="spellEnd"/>
      <w:r>
        <w:t xml:space="preserve"> unter allen Umständen auch sein Leben in </w:t>
      </w:r>
      <w:proofErr w:type="spellStart"/>
      <w:r>
        <w:t>Uebereinstimmung</w:t>
      </w:r>
      <w:proofErr w:type="spellEnd"/>
      <w:r>
        <w:t xml:space="preserve"> zu bringen, und mit Wort und Wandel die Sünden seiner Umgebung strafte, so wurde er unversehens von seiner Hofmeisterstelle entlassen, fand jedoch bald zu Quedlinburg </w:t>
      </w:r>
      <w:proofErr w:type="spellStart"/>
      <w:r>
        <w:t>bey</w:t>
      </w:r>
      <w:proofErr w:type="spellEnd"/>
      <w:r>
        <w:t xml:space="preserve"> Stiftshauptmann v. Stammen eine andere, die er vier Jahre lang beibehielt, da er hier ungehindert Christo nachfolgen, und in allem Guten wachsen konnte. In dieser Zeit gab er die Schrift heraus: „Von der ersten christlichen Lauterkeit der ersten Christen nach ihrem Glauben und Leben.“ </w:t>
      </w:r>
      <w:proofErr w:type="spellStart"/>
      <w:r>
        <w:t>Ueberhaupt</w:t>
      </w:r>
      <w:proofErr w:type="spellEnd"/>
      <w:r>
        <w:t xml:space="preserve"> legte er sich in dieser Zeit nach dem </w:t>
      </w:r>
      <w:proofErr w:type="spellStart"/>
      <w:r>
        <w:t>Rathe</w:t>
      </w:r>
      <w:proofErr w:type="spellEnd"/>
      <w:r>
        <w:t xml:space="preserve"> einiger Freunde vorzüglich auf das Studium der Kirchengeschichte, davon er die Früchte in mehreren viel gelesenen Schriften mittheilte, zugleich aber auch </w:t>
      </w:r>
      <w:proofErr w:type="spellStart"/>
      <w:r>
        <w:t>veranlaßt</w:t>
      </w:r>
      <w:proofErr w:type="spellEnd"/>
      <w:r>
        <w:t xml:space="preserve"> wurde, das Lehramt der Geschichte auf der Universität Gießen (1697) anzutreten.</w:t>
      </w:r>
    </w:p>
    <w:p w14:paraId="0ABFF87F" w14:textId="77777777" w:rsidR="006F17A3" w:rsidRDefault="006F17A3" w:rsidP="006F17A3">
      <w:pPr>
        <w:pStyle w:val="StandardWeb"/>
      </w:pPr>
      <w:r>
        <w:t xml:space="preserve">Auf seine „Abbildung der ersten Christen“ ließ er 1698 in </w:t>
      </w:r>
      <w:proofErr w:type="spellStart"/>
      <w:r>
        <w:t>zwey</w:t>
      </w:r>
      <w:proofErr w:type="spellEnd"/>
      <w:r>
        <w:t xml:space="preserve"> starken Foliobänden seine „Kirchen- und Ketzergeschichte“ folgen, ein nicht allein durch </w:t>
      </w:r>
      <w:proofErr w:type="spellStart"/>
      <w:r>
        <w:t>Reichthum</w:t>
      </w:r>
      <w:proofErr w:type="spellEnd"/>
      <w:r>
        <w:t xml:space="preserve"> gelehrter Materialien, sondern vornehmlich durch </w:t>
      </w:r>
      <w:proofErr w:type="spellStart"/>
      <w:r>
        <w:t>Eigenthümlichkeit</w:t>
      </w:r>
      <w:proofErr w:type="spellEnd"/>
      <w:r>
        <w:t xml:space="preserve"> der Ansichten sich auszeichnendes Werk. Er hatte sich nämlich darin die Aufgabe gestellt, darauf hinzuweisen:</w:t>
      </w:r>
    </w:p>
    <w:p w14:paraId="01ACCBC0" w14:textId="77777777" w:rsidR="006F17A3" w:rsidRDefault="006F17A3" w:rsidP="006F17A3">
      <w:pPr>
        <w:numPr>
          <w:ilvl w:val="0"/>
          <w:numId w:val="1"/>
        </w:numPr>
        <w:spacing w:before="100" w:beforeAutospacing="1" w:after="100" w:afterAutospacing="1" w:line="240" w:lineRule="auto"/>
      </w:pPr>
      <w:proofErr w:type="spellStart"/>
      <w:r>
        <w:t>daß</w:t>
      </w:r>
      <w:proofErr w:type="spellEnd"/>
      <w:r>
        <w:t xml:space="preserve"> sehr häufig gerade die gottseligsten und erleuchtetsten Männer unschuldig verketzert worden </w:t>
      </w:r>
      <w:proofErr w:type="spellStart"/>
      <w:r>
        <w:t>seyen</w:t>
      </w:r>
      <w:proofErr w:type="spellEnd"/>
      <w:r>
        <w:t>;</w:t>
      </w:r>
    </w:p>
    <w:p w14:paraId="5D112D49" w14:textId="77777777" w:rsidR="006F17A3" w:rsidRDefault="006F17A3" w:rsidP="006F17A3">
      <w:pPr>
        <w:numPr>
          <w:ilvl w:val="0"/>
          <w:numId w:val="1"/>
        </w:numPr>
        <w:spacing w:before="100" w:beforeAutospacing="1" w:after="100" w:afterAutospacing="1" w:line="240" w:lineRule="auto"/>
      </w:pPr>
      <w:proofErr w:type="spellStart"/>
      <w:r>
        <w:t>daß</w:t>
      </w:r>
      <w:proofErr w:type="spellEnd"/>
      <w:r>
        <w:t xml:space="preserve"> die Vorsteher der Kirchen, statt väterliche Hirten und Lehrer der wahrhaftigen Christen zu </w:t>
      </w:r>
      <w:proofErr w:type="spellStart"/>
      <w:r>
        <w:t>seyn</w:t>
      </w:r>
      <w:proofErr w:type="spellEnd"/>
      <w:r>
        <w:t>, nicht selten sich als die ärgsten Verfolger derselben bewiesen haben, woraus viele Spaltungen und sogar Blutvergießen hervorgegangen;</w:t>
      </w:r>
    </w:p>
    <w:p w14:paraId="77032D9F" w14:textId="77777777" w:rsidR="006F17A3" w:rsidRDefault="006F17A3" w:rsidP="006F17A3">
      <w:pPr>
        <w:numPr>
          <w:ilvl w:val="0"/>
          <w:numId w:val="1"/>
        </w:numPr>
        <w:spacing w:before="100" w:beforeAutospacing="1" w:after="100" w:afterAutospacing="1" w:line="240" w:lineRule="auto"/>
      </w:pPr>
      <w:proofErr w:type="spellStart"/>
      <w:r>
        <w:t>daß</w:t>
      </w:r>
      <w:proofErr w:type="spellEnd"/>
      <w:r>
        <w:t xml:space="preserve"> die Kirchenversammlungen und Synoden meistens aus zanksüchtigen Leuten bestanden </w:t>
      </w:r>
      <w:proofErr w:type="spellStart"/>
      <w:r>
        <w:t>seyen</w:t>
      </w:r>
      <w:proofErr w:type="spellEnd"/>
      <w:r>
        <w:t>, die Gottes Geist nicht gehabt, und zeitlichen Gewinn mehr zu Herzen genommen haben als das Heil der Kirche;</w:t>
      </w:r>
    </w:p>
    <w:p w14:paraId="4FFA3761" w14:textId="77777777" w:rsidR="006F17A3" w:rsidRDefault="006F17A3" w:rsidP="006F17A3">
      <w:pPr>
        <w:numPr>
          <w:ilvl w:val="0"/>
          <w:numId w:val="1"/>
        </w:numPr>
        <w:spacing w:before="100" w:beforeAutospacing="1" w:after="100" w:afterAutospacing="1" w:line="240" w:lineRule="auto"/>
      </w:pPr>
      <w:proofErr w:type="spellStart"/>
      <w:r>
        <w:t>daß</w:t>
      </w:r>
      <w:proofErr w:type="spellEnd"/>
      <w:r>
        <w:t xml:space="preserve"> die Kirche unter dem Kreuze alle Mal am schönsten geblüht habe, und </w:t>
      </w:r>
      <w:proofErr w:type="spellStart"/>
      <w:r>
        <w:t>daß</w:t>
      </w:r>
      <w:proofErr w:type="spellEnd"/>
      <w:r>
        <w:t xml:space="preserve"> das wahre </w:t>
      </w:r>
      <w:proofErr w:type="spellStart"/>
      <w:r>
        <w:t>Christenthum</w:t>
      </w:r>
      <w:proofErr w:type="spellEnd"/>
      <w:r>
        <w:t xml:space="preserve"> nie </w:t>
      </w:r>
      <w:proofErr w:type="spellStart"/>
      <w:r>
        <w:t>bey</w:t>
      </w:r>
      <w:proofErr w:type="spellEnd"/>
      <w:r>
        <w:t xml:space="preserve"> dem großen Haufen und den Verfolgern, sondern stets </w:t>
      </w:r>
      <w:proofErr w:type="spellStart"/>
      <w:r>
        <w:t>bey</w:t>
      </w:r>
      <w:proofErr w:type="spellEnd"/>
      <w:r>
        <w:t xml:space="preserve"> der kleinen verfolgten Heerde sich gefunden habe; und</w:t>
      </w:r>
    </w:p>
    <w:p w14:paraId="4D2B5F93" w14:textId="77777777" w:rsidR="006F17A3" w:rsidRDefault="006F17A3" w:rsidP="006F17A3">
      <w:pPr>
        <w:numPr>
          <w:ilvl w:val="0"/>
          <w:numId w:val="1"/>
        </w:numPr>
        <w:spacing w:before="100" w:beforeAutospacing="1" w:after="100" w:afterAutospacing="1" w:line="240" w:lineRule="auto"/>
      </w:pPr>
      <w:proofErr w:type="spellStart"/>
      <w:r>
        <w:t>daß</w:t>
      </w:r>
      <w:proofErr w:type="spellEnd"/>
      <w:r>
        <w:t xml:space="preserve"> die falsche Kirche jederzeit das Wesen der Religion in äußerliche Dinge, </w:t>
      </w:r>
      <w:proofErr w:type="spellStart"/>
      <w:r>
        <w:t>Ceremonien</w:t>
      </w:r>
      <w:proofErr w:type="spellEnd"/>
      <w:r>
        <w:t xml:space="preserve">, Bilder u. dgl. gesetzt, und dagegen die lebendigen Christen, die nach dem Wesen getrachtet, </w:t>
      </w:r>
      <w:proofErr w:type="spellStart"/>
      <w:r>
        <w:t>gehaßt</w:t>
      </w:r>
      <w:proofErr w:type="spellEnd"/>
      <w:r>
        <w:t xml:space="preserve"> habe.</w:t>
      </w:r>
    </w:p>
    <w:p w14:paraId="13FE745B" w14:textId="77777777" w:rsidR="006F17A3" w:rsidRDefault="006F17A3" w:rsidP="006F17A3">
      <w:pPr>
        <w:pStyle w:val="StandardWeb"/>
      </w:pPr>
      <w:r>
        <w:t xml:space="preserve">Es war zwar nicht zu verwundern, </w:t>
      </w:r>
      <w:proofErr w:type="spellStart"/>
      <w:r>
        <w:t>daß</w:t>
      </w:r>
      <w:proofErr w:type="spellEnd"/>
      <w:r>
        <w:t xml:space="preserve"> er </w:t>
      </w:r>
      <w:proofErr w:type="spellStart"/>
      <w:r>
        <w:t>bey</w:t>
      </w:r>
      <w:proofErr w:type="spellEnd"/>
      <w:r>
        <w:t xml:space="preserve"> der Lösung dieser neuen, </w:t>
      </w:r>
      <w:proofErr w:type="spellStart"/>
      <w:r>
        <w:t>eigenthümlichen</w:t>
      </w:r>
      <w:proofErr w:type="spellEnd"/>
      <w:r>
        <w:t xml:space="preserve"> Aufgabe hie und da auf Einseitigkeiten </w:t>
      </w:r>
      <w:proofErr w:type="spellStart"/>
      <w:r>
        <w:t>gerieth</w:t>
      </w:r>
      <w:proofErr w:type="spellEnd"/>
      <w:r>
        <w:t xml:space="preserve">, und ungerecht gegen die äußere Kirche wurde, auch hin und wieder auch Andere zu gleichen Ungerechtigkeiten verleitete; nichtsdestoweniger </w:t>
      </w:r>
      <w:proofErr w:type="spellStart"/>
      <w:r>
        <w:t>muß</w:t>
      </w:r>
      <w:proofErr w:type="spellEnd"/>
      <w:r>
        <w:t xml:space="preserve"> man gestehen, </w:t>
      </w:r>
      <w:proofErr w:type="spellStart"/>
      <w:r>
        <w:t>daß</w:t>
      </w:r>
      <w:proofErr w:type="spellEnd"/>
      <w:r>
        <w:t xml:space="preserve"> er noch viel mehrere von </w:t>
      </w:r>
      <w:proofErr w:type="spellStart"/>
      <w:r>
        <w:t>ältern</w:t>
      </w:r>
      <w:proofErr w:type="spellEnd"/>
      <w:r>
        <w:t xml:space="preserve"> Geschichtsforschern begangene Ungerechtigkeiten wieder gut machte, und entschiedener als irgend ein Anderer auf das </w:t>
      </w:r>
      <w:proofErr w:type="spellStart"/>
      <w:r>
        <w:t>hinwieß</w:t>
      </w:r>
      <w:proofErr w:type="spellEnd"/>
      <w:r>
        <w:t xml:space="preserve">, was das Schönste und Wichtigste in der Geschichte des Reiches Gottes auf Erden ist. </w:t>
      </w:r>
      <w:proofErr w:type="spellStart"/>
      <w:r>
        <w:t>Daß</w:t>
      </w:r>
      <w:proofErr w:type="spellEnd"/>
      <w:r>
        <w:t xml:space="preserve"> er übrigens mit seinem Buche vielfältigen Anstoß erregen werde, fühlte er selbst, und legte daher gleich </w:t>
      </w:r>
      <w:proofErr w:type="spellStart"/>
      <w:r>
        <w:t>bey</w:t>
      </w:r>
      <w:proofErr w:type="spellEnd"/>
      <w:r>
        <w:t xml:space="preserve"> Herausgabe desselben sein </w:t>
      </w:r>
      <w:proofErr w:type="spellStart"/>
      <w:r>
        <w:t>Professorat</w:t>
      </w:r>
      <w:proofErr w:type="spellEnd"/>
      <w:r>
        <w:t xml:space="preserve"> nieder, indem er sich hierüber auf folgende Art erklärte: Es laufe gegen sein Gewissen, dieses Amt so zu verwalten, wie es die nun einmal hergebrachte Sitte erfordere. Er würde auch das Amt gar nicht angenommen haben, wenn er zum Voraus </w:t>
      </w:r>
      <w:proofErr w:type="spellStart"/>
      <w:r>
        <w:t>gewußt</w:t>
      </w:r>
      <w:proofErr w:type="spellEnd"/>
      <w:r>
        <w:t xml:space="preserve"> hätte, wie groß das Verderben der Universitäten </w:t>
      </w:r>
      <w:proofErr w:type="spellStart"/>
      <w:r>
        <w:t>sey</w:t>
      </w:r>
      <w:proofErr w:type="spellEnd"/>
      <w:r>
        <w:t xml:space="preserve">, und genau gekannt hätte die </w:t>
      </w:r>
      <w:proofErr w:type="spellStart"/>
      <w:r>
        <w:t>mancherley</w:t>
      </w:r>
      <w:proofErr w:type="spellEnd"/>
      <w:r>
        <w:t xml:space="preserve"> damit verbundenen, von christlichem Ernste ganz und gar ableitenden Eitelkeiten, namentlich </w:t>
      </w:r>
      <w:proofErr w:type="spellStart"/>
      <w:r>
        <w:t>seyen</w:t>
      </w:r>
      <w:proofErr w:type="spellEnd"/>
      <w:r>
        <w:t xml:space="preserve"> ihm die häufigen Schmausereien ein Gräuel, und er könne es nicht vertragen, </w:t>
      </w:r>
      <w:proofErr w:type="spellStart"/>
      <w:r>
        <w:t>daß</w:t>
      </w:r>
      <w:proofErr w:type="spellEnd"/>
      <w:r>
        <w:t xml:space="preserve"> er durch </w:t>
      </w:r>
      <w:proofErr w:type="spellStart"/>
      <w:r>
        <w:t>allerley</w:t>
      </w:r>
      <w:proofErr w:type="spellEnd"/>
      <w:r>
        <w:t xml:space="preserve"> zu nicht frommende Zusammenkünfte um die Zeit komme, die er gerne </w:t>
      </w:r>
      <w:proofErr w:type="spellStart"/>
      <w:r>
        <w:t>auf’s</w:t>
      </w:r>
      <w:proofErr w:type="spellEnd"/>
      <w:r>
        <w:t xml:space="preserve"> Gebet verwenden möchte. Endlich finde er, </w:t>
      </w:r>
      <w:proofErr w:type="spellStart"/>
      <w:r>
        <w:t>daß</w:t>
      </w:r>
      <w:proofErr w:type="spellEnd"/>
      <w:r>
        <w:t xml:space="preserve"> er nicht aus reiner Liebe </w:t>
      </w:r>
      <w:proofErr w:type="spellStart"/>
      <w:r>
        <w:t>für’s</w:t>
      </w:r>
      <w:proofErr w:type="spellEnd"/>
      <w:r>
        <w:t xml:space="preserve"> Amt dasselbe gesucht, sondern </w:t>
      </w:r>
      <w:proofErr w:type="spellStart"/>
      <w:r>
        <w:t>daß</w:t>
      </w:r>
      <w:proofErr w:type="spellEnd"/>
      <w:r>
        <w:t xml:space="preserve"> </w:t>
      </w:r>
      <w:proofErr w:type="spellStart"/>
      <w:r>
        <w:t>allerley</w:t>
      </w:r>
      <w:proofErr w:type="spellEnd"/>
      <w:r>
        <w:t xml:space="preserve"> Nebenabsichten mit untergelaufen </w:t>
      </w:r>
      <w:proofErr w:type="spellStart"/>
      <w:r>
        <w:t>seyen</w:t>
      </w:r>
      <w:proofErr w:type="spellEnd"/>
      <w:r>
        <w:t xml:space="preserve">, insbesondere Ehrgeiz, Nahrungssorgen und Kreuzesflucht. Nach dieser Erklärung begab er sich wieder nach Quedlinburg, um in zurückgezogener Stille dort zu leben, allein die Geistlichkeit erregte einen gewaltigen Federkrieg gegen ihn, den endlich eine </w:t>
      </w:r>
      <w:proofErr w:type="spellStart"/>
      <w:r>
        <w:t>Königl</w:t>
      </w:r>
      <w:proofErr w:type="spellEnd"/>
      <w:r>
        <w:t xml:space="preserve">. </w:t>
      </w:r>
      <w:proofErr w:type="spellStart"/>
      <w:r>
        <w:t>Preussische</w:t>
      </w:r>
      <w:proofErr w:type="spellEnd"/>
      <w:r>
        <w:t xml:space="preserve"> Untersuchung niederschlug.</w:t>
      </w:r>
    </w:p>
    <w:p w14:paraId="23C27464" w14:textId="77777777" w:rsidR="006F17A3" w:rsidRDefault="006F17A3" w:rsidP="006F17A3">
      <w:pPr>
        <w:pStyle w:val="StandardWeb"/>
      </w:pPr>
      <w:r>
        <w:t xml:space="preserve">Nicht lange darnach – den 5. Sept. 1700 – </w:t>
      </w:r>
      <w:proofErr w:type="spellStart"/>
      <w:r>
        <w:t>verheirathete</w:t>
      </w:r>
      <w:proofErr w:type="spellEnd"/>
      <w:r>
        <w:t xml:space="preserve"> er sich mit einer gottesfürchtigen Jungfrau, Anna Maria </w:t>
      </w:r>
      <w:proofErr w:type="spellStart"/>
      <w:r>
        <w:t>Spegel</w:t>
      </w:r>
      <w:proofErr w:type="spellEnd"/>
      <w:r>
        <w:t xml:space="preserve">, die ihm </w:t>
      </w:r>
      <w:proofErr w:type="spellStart"/>
      <w:r>
        <w:t>zwey</w:t>
      </w:r>
      <w:proofErr w:type="spellEnd"/>
      <w:r>
        <w:t xml:space="preserve"> Kinder gebar, die jedoch bald starben; er ließ sich durch die </w:t>
      </w:r>
      <w:proofErr w:type="spellStart"/>
      <w:r>
        <w:t>verwittwete</w:t>
      </w:r>
      <w:proofErr w:type="spellEnd"/>
      <w:r>
        <w:t xml:space="preserve"> Herzogin von Sachsen-Eisenach zum </w:t>
      </w:r>
      <w:proofErr w:type="spellStart"/>
      <w:r>
        <w:t>öftern</w:t>
      </w:r>
      <w:proofErr w:type="spellEnd"/>
      <w:r>
        <w:t xml:space="preserve"> Predigen in </w:t>
      </w:r>
      <w:proofErr w:type="spellStart"/>
      <w:r>
        <w:t>Allstädt</w:t>
      </w:r>
      <w:proofErr w:type="spellEnd"/>
      <w:r>
        <w:t xml:space="preserve"> bewegen, wo er auch die Erklärung der Sonn- und Fest-Evangelien </w:t>
      </w:r>
      <w:proofErr w:type="spellStart"/>
      <w:r>
        <w:t>verfaßte</w:t>
      </w:r>
      <w:proofErr w:type="spellEnd"/>
      <w:r>
        <w:t xml:space="preserve">, endlich übernahm er sogar 1705 die Superintendentur Werden, und 1707 die zu </w:t>
      </w:r>
      <w:proofErr w:type="spellStart"/>
      <w:r>
        <w:t>Perleburg</w:t>
      </w:r>
      <w:proofErr w:type="spellEnd"/>
      <w:r>
        <w:t xml:space="preserve">. Sowohl in seiner </w:t>
      </w:r>
      <w:proofErr w:type="spellStart"/>
      <w:r>
        <w:t>Verheirathung</w:t>
      </w:r>
      <w:proofErr w:type="spellEnd"/>
      <w:r>
        <w:t xml:space="preserve"> als in der Annahme dieser </w:t>
      </w:r>
      <w:proofErr w:type="spellStart"/>
      <w:r>
        <w:t>Aemter</w:t>
      </w:r>
      <w:proofErr w:type="spellEnd"/>
      <w:r>
        <w:t xml:space="preserve"> wollten Manche einen Widerspruch mit seinen </w:t>
      </w:r>
      <w:proofErr w:type="spellStart"/>
      <w:r>
        <w:t>frühern</w:t>
      </w:r>
      <w:proofErr w:type="spellEnd"/>
      <w:r>
        <w:t xml:space="preserve"> Schriften, sogar einen Abfall vom ächten </w:t>
      </w:r>
      <w:proofErr w:type="spellStart"/>
      <w:r>
        <w:t>Christenthum</w:t>
      </w:r>
      <w:proofErr w:type="spellEnd"/>
      <w:r>
        <w:t xml:space="preserve"> finden; allein er erklärte durch Wort und </w:t>
      </w:r>
      <w:proofErr w:type="spellStart"/>
      <w:r>
        <w:t>that</w:t>
      </w:r>
      <w:proofErr w:type="spellEnd"/>
      <w:r>
        <w:t xml:space="preserve">, </w:t>
      </w:r>
      <w:proofErr w:type="spellStart"/>
      <w:r>
        <w:t>daß</w:t>
      </w:r>
      <w:proofErr w:type="spellEnd"/>
      <w:r>
        <w:t xml:space="preserve"> hierdurch seine treue Anhänglichkeit an Christum nicht gestört, und der Grund seiner Geburt aus Gott nicht erschüttert worden </w:t>
      </w:r>
      <w:proofErr w:type="spellStart"/>
      <w:r>
        <w:t>sey</w:t>
      </w:r>
      <w:proofErr w:type="spellEnd"/>
      <w:r>
        <w:t xml:space="preserve">. </w:t>
      </w:r>
      <w:proofErr w:type="spellStart"/>
      <w:r>
        <w:t>Sey</w:t>
      </w:r>
      <w:proofErr w:type="spellEnd"/>
      <w:r>
        <w:t xml:space="preserve"> er auch früher anderer Meinung gewesen, so gehöre solche Veränderung nicht zu dem Wesentlichen des </w:t>
      </w:r>
      <w:proofErr w:type="spellStart"/>
      <w:r>
        <w:t>Christenthums</w:t>
      </w:r>
      <w:proofErr w:type="spellEnd"/>
      <w:r>
        <w:t>, und rühre nicht von einem Abfall von Christo, sondern vielmehr von der ununterbrochenen Fortsetzung der immer weiter führenden Gnadenleitung Christi her.</w:t>
      </w:r>
    </w:p>
    <w:p w14:paraId="75F7F60B" w14:textId="77777777" w:rsidR="006F17A3" w:rsidRDefault="006F17A3" w:rsidP="006F17A3">
      <w:pPr>
        <w:pStyle w:val="StandardWeb"/>
      </w:pPr>
      <w:r>
        <w:t xml:space="preserve">In seinem göttlichen „Liebesfunken“ und „dem </w:t>
      </w:r>
      <w:proofErr w:type="spellStart"/>
      <w:r>
        <w:t>Geheimniß</w:t>
      </w:r>
      <w:proofErr w:type="spellEnd"/>
      <w:r>
        <w:t xml:space="preserve"> der göttlichen Sophie“ bewährte er auf eine nicht minder verdienstliche Weise seine christliche Dichtergabe als in andern seine gesegnete Geschichtsforschung. Namentlich verdankt man ihm die schönen Lieder: „Herzog unserer Seligkeiten etc.“ „Heiligster Jesu, Heiligungsquelle etc.“ „O Durchbrecher aller Bande </w:t>
      </w:r>
      <w:proofErr w:type="spellStart"/>
      <w:r>
        <w:t>etc</w:t>
      </w:r>
      <w:proofErr w:type="spellEnd"/>
      <w:r>
        <w:t>“ „So führst Du doch recht selig, Herr, die Deinen etc.“</w:t>
      </w:r>
    </w:p>
    <w:p w14:paraId="44A6FC68" w14:textId="77777777" w:rsidR="006F17A3" w:rsidRDefault="006F17A3" w:rsidP="006F17A3">
      <w:pPr>
        <w:pStyle w:val="StandardWeb"/>
      </w:pPr>
      <w:r>
        <w:t xml:space="preserve">Im Jahre 1713 wurde er von einer </w:t>
      </w:r>
      <w:proofErr w:type="spellStart"/>
      <w:r>
        <w:t>scorbutischen</w:t>
      </w:r>
      <w:proofErr w:type="spellEnd"/>
      <w:r>
        <w:t xml:space="preserve"> Krankheit befallen, die das Karlsbad nicht ganz zu heilen vermochte; als am Pfingstfest 1714 Soldaten in seine Kirche stürzten, und gewaltsam einige junge Leute zu Rekruten wegnahmen, </w:t>
      </w:r>
      <w:proofErr w:type="spellStart"/>
      <w:r>
        <w:t>erschrack</w:t>
      </w:r>
      <w:proofErr w:type="spellEnd"/>
      <w:r>
        <w:t xml:space="preserve"> er so sehr, </w:t>
      </w:r>
      <w:proofErr w:type="spellStart"/>
      <w:r>
        <w:t>daß</w:t>
      </w:r>
      <w:proofErr w:type="spellEnd"/>
      <w:r>
        <w:t xml:space="preserve"> er </w:t>
      </w:r>
      <w:proofErr w:type="spellStart"/>
      <w:r>
        <w:t>auf’s</w:t>
      </w:r>
      <w:proofErr w:type="spellEnd"/>
      <w:r>
        <w:t xml:space="preserve"> Neue erkrankte, und die Nähe seines Todes fühlte. Die neun Tage seines Krankenlagers waren reich an tiefen, geistlichen Erfahrungen; nach einigen, schweren Kämpfen drang er aber zu so großer Freudigkeit durch, </w:t>
      </w:r>
      <w:proofErr w:type="spellStart"/>
      <w:r>
        <w:t>daß</w:t>
      </w:r>
      <w:proofErr w:type="spellEnd"/>
      <w:r>
        <w:t xml:space="preserve"> er einmal rief: „Frisch auf, frisch auf, die Wage her, und fort“; dann wurde er wieder still, und entschlief sanft unter den Gesängen seiner Freunde.</w:t>
      </w:r>
    </w:p>
    <w:p w14:paraId="552DF7B9" w14:textId="77777777" w:rsidR="006F17A3" w:rsidRDefault="006F17A3" w:rsidP="006F17A3">
      <w:pPr>
        <w:spacing w:after="0" w:line="240" w:lineRule="auto"/>
        <w:rPr>
          <w:lang w:eastAsia="de-DE"/>
        </w:rPr>
      </w:pPr>
      <w:r>
        <w:rPr>
          <w:lang w:eastAsia="de-DE"/>
        </w:rPr>
        <w:br w:type="page"/>
      </w:r>
    </w:p>
    <w:p w14:paraId="5F855B28" w14:textId="77777777" w:rsidR="006F17A3" w:rsidRDefault="006F17A3" w:rsidP="006F17A3">
      <w:pPr>
        <w:pStyle w:val="berschrift1"/>
      </w:pPr>
      <w:r>
        <w:t>Gebete</w:t>
      </w:r>
    </w:p>
    <w:p w14:paraId="1A06FD67" w14:textId="77777777" w:rsidR="006F17A3" w:rsidRDefault="006F17A3" w:rsidP="006F17A3">
      <w:pPr>
        <w:pStyle w:val="berschrift2"/>
      </w:pPr>
      <w:r w:rsidRPr="005D1106">
        <w:t>Bitte um Weisheit</w:t>
      </w:r>
    </w:p>
    <w:p w14:paraId="1934132A" w14:textId="77777777" w:rsidR="006F17A3" w:rsidRDefault="006F17A3" w:rsidP="006F17A3">
      <w:pPr>
        <w:pStyle w:val="StandardWeb"/>
      </w:pPr>
      <w:r>
        <w:t xml:space="preserve">Herr Gott himmlischer Vater, du Brunnquell alles Heils und Segens, der du mir die Arbeit meines Berufs anbefohlen hast, und deine gefallene </w:t>
      </w:r>
      <w:proofErr w:type="spellStart"/>
      <w:r>
        <w:t>Creatur</w:t>
      </w:r>
      <w:proofErr w:type="spellEnd"/>
      <w:r>
        <w:t xml:space="preserve"> so gern wiederum durch deinen Sohn aus dem Fluch in deinen Segen versetzest: gib mir doch Weisheit und Verstand, in Allem recht nach deinem Willen zu handeln, deinem Namen zu Liebe und Lob, und meinem Nächsten, wie auch mir zu Gute. Und weil meine verderbte Natur mir an deinem Segen am meisten hinderlich ist, so bewahre mich doch vor allem </w:t>
      </w:r>
      <w:proofErr w:type="spellStart"/>
      <w:r>
        <w:t>Mißbrauch</w:t>
      </w:r>
      <w:proofErr w:type="spellEnd"/>
      <w:r>
        <w:t xml:space="preserve"> deiner Gaben zum </w:t>
      </w:r>
      <w:proofErr w:type="spellStart"/>
      <w:r>
        <w:t>Uebermuth</w:t>
      </w:r>
      <w:proofErr w:type="spellEnd"/>
      <w:r>
        <w:t xml:space="preserve">, Geiz oder Wollust, damit ich mir selber nichts zuschreibe, sondern auf dich, den Ursprung alles Guten, allein sehe. Steure meinen eignen Willen, der deiner Regierung immer vorläuft, auf </w:t>
      </w:r>
      <w:proofErr w:type="spellStart"/>
      <w:r>
        <w:t>daß</w:t>
      </w:r>
      <w:proofErr w:type="spellEnd"/>
      <w:r>
        <w:t xml:space="preserve"> nur dein heiliger Wille an und in mir geschehe, und ich dem Exempel meines Heilandes folge, wie er auf der Welt gewandelt hat. Gieße du deine </w:t>
      </w:r>
      <w:proofErr w:type="spellStart"/>
      <w:r>
        <w:t>Sanftmuth</w:t>
      </w:r>
      <w:proofErr w:type="spellEnd"/>
      <w:r>
        <w:t xml:space="preserve"> und Demuth in mein Herz, damit ich in seiner Liebe gegen alle Menschen stehen könne, und du in mir wirkest was du willst, als in deinem armen Gefäß, </w:t>
      </w:r>
      <w:proofErr w:type="spellStart"/>
      <w:r>
        <w:t>daß</w:t>
      </w:r>
      <w:proofErr w:type="spellEnd"/>
      <w:r>
        <w:t xml:space="preserve"> du dir zu Ehren bereitet. Ja, vereinige mein Herz so kräftig mit dir, </w:t>
      </w:r>
      <w:proofErr w:type="spellStart"/>
      <w:r>
        <w:t>daß</w:t>
      </w:r>
      <w:proofErr w:type="spellEnd"/>
      <w:r>
        <w:t xml:space="preserve"> du mich brauchen könnest, wie du weißt, </w:t>
      </w:r>
      <w:proofErr w:type="spellStart"/>
      <w:r>
        <w:t>daß</w:t>
      </w:r>
      <w:proofErr w:type="spellEnd"/>
      <w:r>
        <w:t xml:space="preserve"> es mir heilsam sei. Ich ergebe dir Leib, Seel und </w:t>
      </w:r>
      <w:proofErr w:type="spellStart"/>
      <w:r>
        <w:t>Gemüth</w:t>
      </w:r>
      <w:proofErr w:type="spellEnd"/>
      <w:r>
        <w:t xml:space="preserve">, Hab und Gut und was du mir gegeben hast. Ich entsage auch meinem eignen Willen, denn er ist meine Unruhe, und senke mich in die Kraft deines Wohlgefallens und Segens, darin mir allein wohl ist. Wirst du mit mir sein und mir Brod zu essen und Kleider anzuziehen geben, wie du denn treulich </w:t>
      </w:r>
      <w:proofErr w:type="spellStart"/>
      <w:r>
        <w:t>thust</w:t>
      </w:r>
      <w:proofErr w:type="spellEnd"/>
      <w:r>
        <w:t>, so sollst du mein Gott sein immer und ewiglich. Amen.</w:t>
      </w:r>
    </w:p>
    <w:p w14:paraId="7DCFF551" w14:textId="77777777" w:rsidR="006F17A3" w:rsidRDefault="006F17A3" w:rsidP="006F17A3">
      <w:pPr>
        <w:pStyle w:val="berschrift2"/>
      </w:pPr>
      <w:r>
        <w:t>Dank für Bewahrung</w:t>
      </w:r>
    </w:p>
    <w:p w14:paraId="2E031412" w14:textId="77777777" w:rsidR="006F17A3" w:rsidRDefault="006F17A3" w:rsidP="006F17A3">
      <w:pPr>
        <w:pStyle w:val="StandardWeb"/>
      </w:pPr>
      <w:r>
        <w:t xml:space="preserve">Gott Vater, meine Hülfe, bis </w:t>
      </w:r>
      <w:proofErr w:type="spellStart"/>
      <w:r>
        <w:t>hieher</w:t>
      </w:r>
      <w:proofErr w:type="spellEnd"/>
      <w:r>
        <w:t xml:space="preserve"> hast du geholfen, du bist der Gott, der alle Hülfe </w:t>
      </w:r>
      <w:proofErr w:type="spellStart"/>
      <w:r>
        <w:t>thut</w:t>
      </w:r>
      <w:proofErr w:type="spellEnd"/>
      <w:r>
        <w:t xml:space="preserve">. Mit Herz und Mund preise ich dich, </w:t>
      </w:r>
      <w:proofErr w:type="spellStart"/>
      <w:r>
        <w:t>daß</w:t>
      </w:r>
      <w:proofErr w:type="spellEnd"/>
      <w:r>
        <w:t xml:space="preserve"> du mich auf meinen Wegen treulich geleitet, väterlich versorget, mächtig beschützet und in den Seilen deiner Liebe wieder zu den lieben Meinigen </w:t>
      </w:r>
      <w:proofErr w:type="spellStart"/>
      <w:r>
        <w:t>geführet</w:t>
      </w:r>
      <w:proofErr w:type="spellEnd"/>
      <w:r>
        <w:t xml:space="preserve"> hast. Ich schwebte oft in Gefahr und Noth, allein da ich dir, du Hüter Israel, vertrauet, konnte mich nichts aus deiner Hand reißen. Du hast meinen Fuß aus dem Netze gezogen, </w:t>
      </w:r>
      <w:proofErr w:type="spellStart"/>
      <w:r>
        <w:t>daß</w:t>
      </w:r>
      <w:proofErr w:type="spellEnd"/>
      <w:r>
        <w:t xml:space="preserve"> ich errettet, ganz fröhlich rühmen kann. Dieses alles habe ich deiner mächtigen Vorsorge zu danken, und bitte dich nun herzlich, du wollest mich auch fernerhin in deinem göttlichen Schutz erhalten, in mir eine sehnliche Begierde nach dem himmlischen Vaterlande erwecken und gnädig verleihen, damit ich immer mehr Fleiß </w:t>
      </w:r>
      <w:proofErr w:type="spellStart"/>
      <w:r>
        <w:t>thue</w:t>
      </w:r>
      <w:proofErr w:type="spellEnd"/>
      <w:r>
        <w:t xml:space="preserve">, meinen Beruf in Jesu feste zu machen, und wenn meine </w:t>
      </w:r>
      <w:proofErr w:type="spellStart"/>
      <w:r>
        <w:t>Pilgrimschaft</w:t>
      </w:r>
      <w:proofErr w:type="spellEnd"/>
      <w:r>
        <w:t xml:space="preserve"> einst zu Ende geht, mein Leib eine stille Herberge im Grabe, die Seele aber die Freude in den zubereiteten Wohnungen bei Jesu ewig genießen möge um seiner Liebe willen. Amen.</w:t>
      </w:r>
    </w:p>
    <w:p w14:paraId="4725C2E4" w14:textId="77777777" w:rsidR="006F17A3" w:rsidRDefault="006F17A3" w:rsidP="006F17A3">
      <w:pPr>
        <w:pStyle w:val="berschrift2"/>
      </w:pPr>
      <w:r w:rsidRPr="005D1106">
        <w:t>Gebet</w:t>
      </w:r>
    </w:p>
    <w:p w14:paraId="0EB28231" w14:textId="77777777" w:rsidR="006F17A3" w:rsidRDefault="006F17A3" w:rsidP="006F17A3">
      <w:pPr>
        <w:pStyle w:val="StandardWeb"/>
      </w:pPr>
      <w:r>
        <w:t xml:space="preserve">Vater unseres Herrn Jesu Christi, wir bitten dich durch die Erscheinung deiner Gütigkeit und Menschenliebe, schenke uns deinen geliebten Sohn zum rechten Christgeschenke in unsere Herzen, damit du in ihm Wohlgefallen habest auch an uns. Schließ dein Vaterherz auf und gib uns dies ewige Gut geistlich, wie du es vormals leiblich </w:t>
      </w:r>
      <w:proofErr w:type="spellStart"/>
      <w:r>
        <w:t>gabest</w:t>
      </w:r>
      <w:proofErr w:type="spellEnd"/>
      <w:r>
        <w:t xml:space="preserve">, da du es auf Erden sandtest. Mache uns seiner heiligen Menschwerdung in der Tat teilhaftig, </w:t>
      </w:r>
      <w:proofErr w:type="spellStart"/>
      <w:r>
        <w:t>daß</w:t>
      </w:r>
      <w:proofErr w:type="spellEnd"/>
      <w:r>
        <w:t xml:space="preserve"> wir alle die Seligkeit fassen und genießen, die du uns in ihm bereitet hast. O liebster Jesu, reiche uns deine Hand und rufe uns zu dir; du bist ja gekommen, uns zu dir zu ziehen aus diesem Tränental. Du höchstes Kleinod, du unsere Hoffnung, unser Heil, unser Alles! Entzünde alle Herzen mit der Flamme deiner göttlichen Huld, die dich aus der Herrlichkeit in unser Elend trieb; sie müsse uns inbrünstig und begierig machen, dich im Glauben zu ergreifen, mit Liebe zu empfangen, in unser Innerstes einzuschließen und zu bewahren, </w:t>
      </w:r>
      <w:proofErr w:type="spellStart"/>
      <w:r>
        <w:t>daß</w:t>
      </w:r>
      <w:proofErr w:type="spellEnd"/>
      <w:r>
        <w:t xml:space="preserve"> uns nichts von dir scheide. Gewinne doch Gestalt in uns in Sanftmut und Demut, in Selbstverleugnung und Armut des Geistes, in Gehorsam und Treue, in kindlich lauterem Sinn nach deinem Bilde. Gnade und Wahrheit ist durch dich geworden; so lasse sie auch in uns werden. Dem Frieden hast du gebracht; so sei er auch uns eigen. Die Sünder willst du selig machen; darum mache auch uns selig. Und weil du auf das Niedrige siehst, so </w:t>
      </w:r>
      <w:proofErr w:type="spellStart"/>
      <w:r>
        <w:t>laß</w:t>
      </w:r>
      <w:proofErr w:type="spellEnd"/>
      <w:r>
        <w:t xml:space="preserve"> uns auch in Mangel, in Verachtung und Schmach, in Verfolgung und Trübsal zufrieden sein, dir im Kreuze nachfolgen und mit deinem Leiden Gemeinschaft haben, auf </w:t>
      </w:r>
      <w:proofErr w:type="spellStart"/>
      <w:r>
        <w:t>daß</w:t>
      </w:r>
      <w:proofErr w:type="spellEnd"/>
      <w:r>
        <w:t xml:space="preserve"> wir auch die himmlische Herrlichkeit ererben und mit dir herrschen in Ewigkeit. Amen. </w:t>
      </w:r>
    </w:p>
    <w:p w14:paraId="713951B6" w14:textId="77777777" w:rsidR="006F17A3" w:rsidRDefault="006F17A3" w:rsidP="006F17A3">
      <w:pPr>
        <w:pStyle w:val="berschrift2"/>
      </w:pPr>
      <w:r w:rsidRPr="005D1106">
        <w:t>Sehnsucht nach Gott</w:t>
      </w:r>
    </w:p>
    <w:p w14:paraId="3F00B0FF" w14:textId="77777777" w:rsidR="006F17A3" w:rsidRDefault="006F17A3" w:rsidP="006F17A3">
      <w:pPr>
        <w:pStyle w:val="StandardWeb"/>
      </w:pPr>
      <w:r>
        <w:t xml:space="preserve">Unendliche Liebe in Christo Jesu, du Brunn aller Süßigkeit, dich suche und rufe ich jetzt und allezeit an in dem Verlangen meiner Seele. Komme mir doch entgegen mit deiner erquickenden Freundlichkeit, </w:t>
      </w:r>
      <w:proofErr w:type="spellStart"/>
      <w:r>
        <w:t>daß</w:t>
      </w:r>
      <w:proofErr w:type="spellEnd"/>
      <w:r>
        <w:t xml:space="preserve"> ich zu dir eilen möge. Ich kann dich ja nicht lieben noch aufnehmen ohne deine Gnade, die mich zu einem neuen Leben erwecken </w:t>
      </w:r>
      <w:proofErr w:type="spellStart"/>
      <w:r>
        <w:t>muß</w:t>
      </w:r>
      <w:proofErr w:type="spellEnd"/>
      <w:r>
        <w:t xml:space="preserve">. Ach, </w:t>
      </w:r>
      <w:proofErr w:type="spellStart"/>
      <w:r>
        <w:t>laß</w:t>
      </w:r>
      <w:proofErr w:type="spellEnd"/>
      <w:r>
        <w:t xml:space="preserve"> dein Reich in mir offenbar werden, mit Gerechtigkeit im Glauben, mit Friede und Freude in deiner Liebe. Uebe du mich in täglicher Buße, damit ich mein Herz immer von neuem zu dir wenden möge, so oft es durch Abweichungen sich verirren mag. Siehe, da hast du meinen Willen; vereinige und verbinde ihn mit deinem. Werde mir doch in deiner Liebe süßer als alle Süßigkeit der Welt. Unterweise mich selbst durch dein Wort und Geist, wie ich dich lieben und in Liebe dir gehorchen solle. Meine Gedanken müssen am liebsten und </w:t>
      </w:r>
      <w:proofErr w:type="spellStart"/>
      <w:r>
        <w:t>öftersten</w:t>
      </w:r>
      <w:proofErr w:type="spellEnd"/>
      <w:r>
        <w:t xml:space="preserve"> zu dir </w:t>
      </w:r>
      <w:proofErr w:type="spellStart"/>
      <w:r>
        <w:t>gehn</w:t>
      </w:r>
      <w:proofErr w:type="spellEnd"/>
      <w:r>
        <w:t xml:space="preserve">, mein Mund von dir voll werden, mein Wille alles Zeitliche gerne darüber vergessen. O gehe ein mit deiner Liebe in mein Innerstes, lasse eine ewige Lust zu himmlischen Dingen in mir erwecket werden, als einen Brunn, der ins ewige Leben fließe. </w:t>
      </w:r>
      <w:proofErr w:type="spellStart"/>
      <w:r>
        <w:t>Laß</w:t>
      </w:r>
      <w:proofErr w:type="spellEnd"/>
      <w:r>
        <w:t xml:space="preserve"> mich ohne dich nirgends verweilen und mir allenthalben bange werden, wo ich dich nicht finde. Aus treuer Liebe zu dir hilf mir die Anfeindungen dieser Welt freudig auf mich nehmen und mich deiner nicht schämen. Deine Liebe treibe aus mir und verdränge alle Menschenfurcht und Menschengefälligkeit, und schenke mir Lust, dir so anzuhangen, </w:t>
      </w:r>
      <w:proofErr w:type="spellStart"/>
      <w:r>
        <w:t>daß</w:t>
      </w:r>
      <w:proofErr w:type="spellEnd"/>
      <w:r>
        <w:t xml:space="preserve"> mich weder Hohes noch Tiefes, weder Gegenwärtiges noch Zukünftiges, noch irgend eine </w:t>
      </w:r>
      <w:proofErr w:type="spellStart"/>
      <w:r>
        <w:t>Creatur</w:t>
      </w:r>
      <w:proofErr w:type="spellEnd"/>
      <w:r>
        <w:t xml:space="preserve"> von dir und deiner Liebe scheide. Amen.</w:t>
      </w:r>
    </w:p>
    <w:p w14:paraId="18930679" w14:textId="77777777" w:rsidR="006F17A3" w:rsidRDefault="006F17A3" w:rsidP="006F17A3">
      <w:pPr>
        <w:pStyle w:val="berschrift2"/>
        <w:rPr>
          <w:sz w:val="48"/>
          <w:szCs w:val="48"/>
          <w:lang w:eastAsia="de-DE"/>
        </w:rPr>
      </w:pPr>
      <w:r w:rsidRPr="00F405CD">
        <w:t>Um die rechte Kraft des Leidens Jesu</w:t>
      </w:r>
    </w:p>
    <w:p w14:paraId="5B6C0FA5" w14:textId="77777777" w:rsidR="006F17A3" w:rsidRDefault="006F17A3" w:rsidP="006F17A3">
      <w:pPr>
        <w:pStyle w:val="StandardWeb"/>
      </w:pPr>
      <w:r>
        <w:t xml:space="preserve">Getreuester Immanuel! dein verdorbenes und elendestes, aber doch durch dich erkauftes Geschöpf, das werk deiner Hände, wirft sich im geist nieder an dein Creutz, und dürstet nach der verborgenen Gnade und Kraft, die du in dein Leiden </w:t>
      </w:r>
      <w:proofErr w:type="spellStart"/>
      <w:r>
        <w:t>geleget</w:t>
      </w:r>
      <w:proofErr w:type="spellEnd"/>
      <w:r>
        <w:t xml:space="preserve"> hast. Die äußerliche Geschichte desselben ist zwar lieblich und erbaulich; aber was hilft sie mir ohne die inwendige Wirkung? Ich finde nicht ruhe, bis ich die Frucht genieße: gleichwie du nicht </w:t>
      </w:r>
      <w:proofErr w:type="spellStart"/>
      <w:r>
        <w:t>ruhetest</w:t>
      </w:r>
      <w:proofErr w:type="spellEnd"/>
      <w:r>
        <w:t xml:space="preserve">, bis alles vollbracht war. Also verkläre mir doch deine heilige Passion in meiner Seele, und flösse mir das Leben ein, das darinnen verborgen liegt. Ich werfe mich mit stöhnen und sehnen meines Geistes in deine ausgedehnte Armen, ja in deine tiefe Wunden hinein, und begehre mit allen Kräften deines Todes kräftiglich </w:t>
      </w:r>
      <w:proofErr w:type="spellStart"/>
      <w:r>
        <w:t>theilhaftig</w:t>
      </w:r>
      <w:proofErr w:type="spellEnd"/>
      <w:r>
        <w:t xml:space="preserve"> zu werden. Öffne mir doch deine hole Seite, und ziehe da hinein alle mein verlangen! denn ich wünschte gar zu gern, aller dinge über Dir zu vergessen und müßig zu gehen. Ja, ich kanns nicht aussprechen, wie herzlich gern ich mich allein rühmen möchte in Deinem Creutz, </w:t>
      </w:r>
      <w:proofErr w:type="spellStart"/>
      <w:r>
        <w:t>daß</w:t>
      </w:r>
      <w:proofErr w:type="spellEnd"/>
      <w:r>
        <w:t xml:space="preserve"> mir die Welt </w:t>
      </w:r>
      <w:proofErr w:type="spellStart"/>
      <w:r>
        <w:t>gecreuziget</w:t>
      </w:r>
      <w:proofErr w:type="spellEnd"/>
      <w:r>
        <w:t xml:space="preserve"> bliebe, und ich ihr, mit allem ihren loben und schelten, bösen und guten Gerüchten, Lüsten und schrecken, </w:t>
      </w:r>
      <w:proofErr w:type="spellStart"/>
      <w:r>
        <w:t>Vortheilen</w:t>
      </w:r>
      <w:proofErr w:type="spellEnd"/>
      <w:r>
        <w:t xml:space="preserve"> und Beschädigungen. Alles dies mache doch ganz </w:t>
      </w:r>
      <w:proofErr w:type="spellStart"/>
      <w:r>
        <w:t>todt</w:t>
      </w:r>
      <w:proofErr w:type="spellEnd"/>
      <w:r>
        <w:t xml:space="preserve"> in mir, wie du allen dingen erstorben am Creutz hingest. Verwunde, triff und zeichne mein herz mit deiner Wunden-Kraft so tief, so beständig und empfindlich, </w:t>
      </w:r>
      <w:proofErr w:type="spellStart"/>
      <w:r>
        <w:t>daß</w:t>
      </w:r>
      <w:proofErr w:type="spellEnd"/>
      <w:r>
        <w:t xml:space="preserve"> es mir eine Qual sei, einen Augenblick ohne deine Gesellschaft zu leben, und ein Himmel, mit dir zu reden, zu wirken und zu leiden. Setze mich durch dein Leiden in eine solche Gnade und Liebe bei deinem Vater, </w:t>
      </w:r>
      <w:proofErr w:type="spellStart"/>
      <w:r>
        <w:t>daß</w:t>
      </w:r>
      <w:proofErr w:type="spellEnd"/>
      <w:r>
        <w:t xml:space="preserve"> ich nicht nach meinem, sondern nach deinem Verdienst von Ihm angesehen werde. </w:t>
      </w:r>
      <w:proofErr w:type="spellStart"/>
      <w:r>
        <w:t>Laß</w:t>
      </w:r>
      <w:proofErr w:type="spellEnd"/>
      <w:r>
        <w:t xml:space="preserve"> dein Blut für mich und in mir schreien, ja alle deine Wunden mich vertreten wieder alle meine feinde. Dein Geist mache sie mir zu sichern Felslöchern, darein ich zu fliehen mich stets übe, und also bewahret und erhalten werde. O meine einzige Hoffnung, gib mir eine selige Nachfolge in allen deinen heiligen Fußstapfen, die du nach dir gelassen hast. Zeige sie mir in allen meinen schritten, die ich zur Ewigkeit </w:t>
      </w:r>
      <w:proofErr w:type="spellStart"/>
      <w:r>
        <w:t>thue</w:t>
      </w:r>
      <w:proofErr w:type="spellEnd"/>
      <w:r>
        <w:t xml:space="preserve">, und </w:t>
      </w:r>
      <w:proofErr w:type="spellStart"/>
      <w:r>
        <w:t>laß</w:t>
      </w:r>
      <w:proofErr w:type="spellEnd"/>
      <w:r>
        <w:t xml:space="preserve"> mich nicht im geringsten davon ausschweifen, noch die breite bahn der Welt jemals mehr betreten. Du hast mich deinem Vater mit samt deinem Geist zu treuen Händen empfohlen: allda versiegele und zeichne, färbe und durchdringe meine Seele mit deinem </w:t>
      </w:r>
      <w:proofErr w:type="spellStart"/>
      <w:r>
        <w:t>rosin</w:t>
      </w:r>
      <w:proofErr w:type="spellEnd"/>
      <w:r>
        <w:t xml:space="preserve">-farben Blut, auf </w:t>
      </w:r>
      <w:proofErr w:type="spellStart"/>
      <w:r>
        <w:t>daß</w:t>
      </w:r>
      <w:proofErr w:type="spellEnd"/>
      <w:r>
        <w:t xml:space="preserve"> er sie darinnen erkenne und aufnehme, wenn sie vom leibe scheidet. Begleite du sie vor deines Vaters Angesicht. Vertilge in mir die Lust zur Sünde, die du </w:t>
      </w:r>
      <w:proofErr w:type="spellStart"/>
      <w:r>
        <w:t>gebüßest</w:t>
      </w:r>
      <w:proofErr w:type="spellEnd"/>
      <w:r>
        <w:t xml:space="preserve"> hast. Hilf mir durch deine Geduld und Lammes-Natur alle mein elend überwinden, und kämpfe selbst in mir den guten Kampf des Glaubens in der Kraft deines letzten Streits. Dein ängstiges Seufzen unterhalte auch mein stöhnen zu dir bis ans ende. Unterdessen </w:t>
      </w:r>
      <w:proofErr w:type="spellStart"/>
      <w:r>
        <w:t>laß</w:t>
      </w:r>
      <w:proofErr w:type="spellEnd"/>
      <w:r>
        <w:t xml:space="preserve"> deine brünstige Liebe zu mir auch solche Liebe in mir wirken, Dir zu liebe alles anzunehmen, wie du es fügest, und alle Anfechtungen in liebe zu besiegen. Deswegen du mir auch in allen zu hülfe kommen wollest, und meine Begierde mit dir allezeit stillen, </w:t>
      </w:r>
      <w:proofErr w:type="spellStart"/>
      <w:r>
        <w:t>daß</w:t>
      </w:r>
      <w:proofErr w:type="spellEnd"/>
      <w:r>
        <w:t xml:space="preserve"> ich unter deinem joch bleibe, und nach nichts anders mich umsehe. Schreibe deine Striemen und Nägel-Male in meinen sinn zum andenken deiner Liebe, die mich auch dankbar mache und erleuchte, deiner Erlösung ewig zu genießen, und zwar durch die Kraft aller und jeder deiner Leiden und Schmerzen, amen! </w:t>
      </w:r>
    </w:p>
    <w:p w14:paraId="5BA115EA" w14:textId="77777777" w:rsidR="006F17A3" w:rsidRDefault="006F17A3" w:rsidP="006F17A3">
      <w:pPr>
        <w:pStyle w:val="berschrift2"/>
        <w:rPr>
          <w:sz w:val="48"/>
          <w:szCs w:val="48"/>
          <w:lang w:eastAsia="de-DE"/>
        </w:rPr>
      </w:pPr>
      <w:r w:rsidRPr="00F405CD">
        <w:t>Um Segen für die Woche.</w:t>
      </w:r>
    </w:p>
    <w:p w14:paraId="4DD29E34" w14:textId="77777777" w:rsidR="006F17A3" w:rsidRDefault="006F17A3" w:rsidP="006F17A3">
      <w:pPr>
        <w:pStyle w:val="StandardWeb"/>
      </w:pPr>
      <w:r>
        <w:t xml:space="preserve">Bei diesem Anfang der Woche rufe ich zu dir, o heiliger Vater, im Namen Jesu Christi, du wollest mein Herz, Muth und Sinn mit deinem heiligen Geist erfüllen, damit ich allein das denke, rede und </w:t>
      </w:r>
      <w:proofErr w:type="spellStart"/>
      <w:r>
        <w:t>thue</w:t>
      </w:r>
      <w:proofErr w:type="spellEnd"/>
      <w:r>
        <w:t xml:space="preserve">, was du selber in mir willst, und wirkest. Ach, vereinige meine Gedanken und Begierden mit dir durch die Liebe Christi, und reinige mein Gewissen durch sein Blut, damit ich in deinem heiligen Gehorsam einhergehe. Siehe, ich übergebe mich dir auf diese ganze Woche, ja auf mein ganzes Leben. Stärke mich mit deiner Kraft, mache mich aufrichtig, dir und meinem Nächsten in Liebe zu dienen. Lehre mich wider alle Verführungen meines verderbten Herzens und böser Menschen streiten. Mache mir die Eitelkeit recht bitter, </w:t>
      </w:r>
      <w:proofErr w:type="spellStart"/>
      <w:r>
        <w:t>daß</w:t>
      </w:r>
      <w:proofErr w:type="spellEnd"/>
      <w:r>
        <w:t xml:space="preserve"> du mir desto süßer werdest. Hilf mir die Last dieser Woche tragen. Leite mich, wie ein lieber Vater, und mache mich kindlich gehorsam. Sprich selbst deinen Segen über meine Arbeit, und gehe mir mit deiner Weisheit vor, damit ich fröhlich und getrost darin, aber auch gewissenhaft und treu sei. Ja werde du selbst in mir und allen meinen Dingen Anfang, Mittel und Ende, zu deinem Preis und meinem Heil. Amen.</w:t>
      </w:r>
    </w:p>
    <w:p w14:paraId="240C15D2" w14:textId="77777777" w:rsidR="006F17A3" w:rsidRDefault="006F17A3" w:rsidP="006F17A3">
      <w:pPr>
        <w:pStyle w:val="StandardWeb"/>
      </w:pPr>
    </w:p>
    <w:p w14:paraId="7EADE676" w14:textId="77777777" w:rsidR="006F17A3" w:rsidRDefault="006F17A3" w:rsidP="006F17A3">
      <w:pPr>
        <w:spacing w:after="0" w:line="240" w:lineRule="auto"/>
        <w:rPr>
          <w:rFonts w:eastAsia="Times New Roman"/>
          <w:szCs w:val="24"/>
          <w:lang w:eastAsia="de-DE"/>
        </w:rPr>
      </w:pPr>
      <w:r>
        <w:br w:type="page"/>
      </w:r>
    </w:p>
    <w:p w14:paraId="3F810AFE" w14:textId="77777777" w:rsidR="00D5498D" w:rsidRPr="00D5498D" w:rsidRDefault="00D5498D" w:rsidP="008E63BE">
      <w:pPr>
        <w:pStyle w:val="berschrift1"/>
      </w:pPr>
      <w:r w:rsidRPr="00D5498D">
        <w:t>Quellen:</w:t>
      </w:r>
    </w:p>
    <w:p w14:paraId="548F7D6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FCB9F8F" w14:textId="77777777" w:rsidR="00BD71A4" w:rsidRDefault="00A32EB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1B4E612" w14:textId="77777777" w:rsidR="00BD71A4" w:rsidRDefault="00A32EB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73EB386C" w14:textId="193D70FF" w:rsidR="00BD71A4" w:rsidRDefault="00A32EB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6524B024" w14:textId="533A50EB" w:rsidR="006F17A3" w:rsidRDefault="00A32EB0" w:rsidP="00D5498D">
      <w:pPr>
        <w:spacing w:before="100" w:beforeAutospacing="1" w:after="119" w:line="240" w:lineRule="auto"/>
        <w:rPr>
          <w:rFonts w:eastAsia="Times New Roman"/>
          <w:color w:val="0000FF"/>
          <w:szCs w:val="24"/>
          <w:u w:val="single"/>
          <w:lang w:eastAsia="de-DE"/>
        </w:rPr>
      </w:pPr>
      <w:hyperlink r:id="rId12" w:history="1">
        <w:r w:rsidR="006F17A3" w:rsidRPr="006F17A3">
          <w:rPr>
            <w:rStyle w:val="Hyperlink"/>
            <w:rFonts w:eastAsia="Times New Roman"/>
            <w:szCs w:val="24"/>
            <w:lang w:eastAsia="de-DE"/>
          </w:rPr>
          <w:t>Zitate</w:t>
        </w:r>
      </w:hyperlink>
    </w:p>
    <w:p w14:paraId="21E0790D" w14:textId="77777777" w:rsidR="00BD71A4" w:rsidRDefault="00A32EB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3B90BE4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AE008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B9A3B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FCBBA7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5BE4106" w14:textId="77777777" w:rsidR="00082307" w:rsidRDefault="00BD71A4" w:rsidP="00BD71A4">
      <w:pPr>
        <w:pStyle w:val="berschrift1"/>
      </w:pPr>
      <w:r>
        <w:t>Spendenaufruf</w:t>
      </w:r>
    </w:p>
    <w:p w14:paraId="7ED1676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279E88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9D9C5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28160C2" w14:textId="0B920B40" w:rsidR="00BD71A4" w:rsidRDefault="00BA35EC"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Vor einiger Zeit</w:t>
      </w:r>
      <w:r w:rsidR="00BD71A4">
        <w:rPr>
          <w:rFonts w:ascii="Calibri" w:hAnsi="Calibri" w:cs="Calibri"/>
          <w:color w:val="000000"/>
          <w:sz w:val="22"/>
          <w:szCs w:val="22"/>
        </w:rPr>
        <w:t xml:space="preserve"> habe ich für die Glaubensstimme das Buch „</w:t>
      </w:r>
      <w:hyperlink r:id="rId14" w:tooltip="https://glaubensstimme.de/doku.php?id=autoren:l:lambs:lambs-jung_st_peter" w:history="1">
        <w:r w:rsidR="00BD71A4">
          <w:rPr>
            <w:rStyle w:val="Hyperlink"/>
            <w:rFonts w:ascii="Calibri" w:eastAsiaTheme="majorEastAsia" w:hAnsi="Calibri" w:cs="Calibri"/>
            <w:b/>
            <w:bCs/>
            <w:color w:val="333333"/>
            <w:sz w:val="22"/>
            <w:szCs w:val="22"/>
          </w:rPr>
          <w:t>Die Jung St. Peter-Kirche in Straßburg</w:t>
        </w:r>
      </w:hyperlink>
      <w:r w:rsidR="00BD71A4">
        <w:rPr>
          <w:rFonts w:ascii="Calibri" w:hAnsi="Calibri" w:cs="Calibri"/>
          <w:color w:val="000000"/>
          <w:sz w:val="22"/>
          <w:szCs w:val="22"/>
        </w:rPr>
        <w:t>“ von Jean-Philippe Lambs, einem Prediger an Jung St.-Peter von 1835 bis 1854, überarbeitet und aufgenommen.</w:t>
      </w:r>
    </w:p>
    <w:p w14:paraId="08699CF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6B762D5" w14:textId="77777777" w:rsidR="00BD71A4" w:rsidRDefault="00A32EB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4575A9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363A810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D75029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CF26B2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046AB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22A90B" w14:textId="77777777" w:rsidR="00A32EB0" w:rsidRDefault="00A32EB0" w:rsidP="006F17A3">
      <w:pPr>
        <w:spacing w:after="0" w:line="240" w:lineRule="auto"/>
      </w:pPr>
      <w:r>
        <w:separator/>
      </w:r>
    </w:p>
  </w:endnote>
  <w:endnote w:type="continuationSeparator" w:id="0">
    <w:p w14:paraId="2E7CD281" w14:textId="77777777" w:rsidR="00A32EB0" w:rsidRDefault="00A32EB0" w:rsidP="006F17A3">
      <w:pPr>
        <w:spacing w:after="0" w:line="240" w:lineRule="auto"/>
      </w:pPr>
      <w:r>
        <w:continuationSeparator/>
      </w:r>
    </w:p>
  </w:endnote>
  <w:endnote w:id="1">
    <w:p w14:paraId="15706FFA" w14:textId="77777777" w:rsidR="006F17A3" w:rsidRDefault="006F17A3" w:rsidP="006F17A3">
      <w:pPr>
        <w:pStyle w:val="Endnotentext"/>
      </w:pPr>
      <w:r>
        <w:rPr>
          <w:rStyle w:val="Endnotenzeichen"/>
        </w:rPr>
        <w:endnoteRef/>
      </w:r>
      <w:r>
        <w:t xml:space="preserve"> durch</w:t>
      </w:r>
    </w:p>
  </w:endnote>
  <w:endnote w:id="2">
    <w:p w14:paraId="15847F66" w14:textId="77777777" w:rsidR="006F17A3" w:rsidRDefault="006F17A3" w:rsidP="006F17A3">
      <w:pPr>
        <w:pStyle w:val="Endnotentext"/>
      </w:pPr>
      <w:r>
        <w:rPr>
          <w:rStyle w:val="Endnotenzeichen"/>
        </w:rPr>
        <w:endnoteRef/>
      </w:r>
      <w:r>
        <w:t xml:space="preserve"> Das päpstliche Rom begeht in diesem Jahre 1913 eine große Feier zu Ehren des Kaisers Konstantin, der vor 1600 Jahren durch das „Mailänder Edikt“ bekanntlich das Staats-</w:t>
      </w:r>
      <w:proofErr w:type="spellStart"/>
      <w:r>
        <w:t>Kirchentum</w:t>
      </w:r>
      <w:proofErr w:type="spellEnd"/>
      <w:r>
        <w:t xml:space="preserve"> schuf. Aus Anlaß des päpstlichen Jubiläums wird über diesen Kaiser auch in der weltlichen Zeitungsliteratur vielerlei geschrieben. So denken wir, wird es uns interessieren, zu vernehmen, was der bekannte Historiker und Liederdichter, dessen Name uns lieb und wert sein sollte, Gottfried Arnold, gestorben 1714, über die Person des Kaisers Konstantin geschrieben hat.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BB008" w14:textId="77777777" w:rsidR="00A32EB0" w:rsidRDefault="00A32EB0" w:rsidP="006F17A3">
      <w:pPr>
        <w:spacing w:after="0" w:line="240" w:lineRule="auto"/>
      </w:pPr>
      <w:r>
        <w:separator/>
      </w:r>
    </w:p>
  </w:footnote>
  <w:footnote w:type="continuationSeparator" w:id="0">
    <w:p w14:paraId="59BFA501" w14:textId="77777777" w:rsidR="00A32EB0" w:rsidRDefault="00A32EB0" w:rsidP="006F17A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4A15D6"/>
    <w:multiLevelType w:val="multilevel"/>
    <w:tmpl w:val="B55AD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0305946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7A3"/>
    <w:rsid w:val="0005147A"/>
    <w:rsid w:val="000700B0"/>
    <w:rsid w:val="00082307"/>
    <w:rsid w:val="000C66E5"/>
    <w:rsid w:val="000D088F"/>
    <w:rsid w:val="00122BD9"/>
    <w:rsid w:val="001F54C4"/>
    <w:rsid w:val="0022039F"/>
    <w:rsid w:val="00272484"/>
    <w:rsid w:val="00297F83"/>
    <w:rsid w:val="002E6D11"/>
    <w:rsid w:val="00381C0C"/>
    <w:rsid w:val="00402BFD"/>
    <w:rsid w:val="00485A66"/>
    <w:rsid w:val="00537F59"/>
    <w:rsid w:val="00636F93"/>
    <w:rsid w:val="006849DA"/>
    <w:rsid w:val="006F17A3"/>
    <w:rsid w:val="007166CE"/>
    <w:rsid w:val="00737EF6"/>
    <w:rsid w:val="00760119"/>
    <w:rsid w:val="007E1779"/>
    <w:rsid w:val="0083667B"/>
    <w:rsid w:val="008D7463"/>
    <w:rsid w:val="008E417E"/>
    <w:rsid w:val="008E63BE"/>
    <w:rsid w:val="00A32EB0"/>
    <w:rsid w:val="00B365E5"/>
    <w:rsid w:val="00BA35EC"/>
    <w:rsid w:val="00BD71A4"/>
    <w:rsid w:val="00C35859"/>
    <w:rsid w:val="00CA6504"/>
    <w:rsid w:val="00CC4EAC"/>
    <w:rsid w:val="00D14D4F"/>
    <w:rsid w:val="00D21A9D"/>
    <w:rsid w:val="00D5498D"/>
    <w:rsid w:val="00D56329"/>
    <w:rsid w:val="00DC3900"/>
    <w:rsid w:val="00DF61FA"/>
    <w:rsid w:val="00EA7C7C"/>
    <w:rsid w:val="00F314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571EEC"/>
  <w15:chartTrackingRefBased/>
  <w15:docId w15:val="{EDF98C7D-FA98-4951-B724-482AE139F0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6F17A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F17A3"/>
    <w:rPr>
      <w:rFonts w:ascii="Times New Roman" w:hAnsi="Times New Roman"/>
      <w:lang w:eastAsia="en-US"/>
    </w:rPr>
  </w:style>
  <w:style w:type="character" w:styleId="Endnotenzeichen">
    <w:name w:val="endnote reference"/>
    <w:basedOn w:val="Absatz-Standardschriftart"/>
    <w:uiPriority w:val="99"/>
    <w:semiHidden/>
    <w:unhideWhenUsed/>
    <w:rsid w:val="006F17A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file:///G:\Lesekammer-intern\Arnold,%20Gottfried\Schriften%20(1045)\zita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briefe.glaubensstimme.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23</Pages>
  <Words>9182</Words>
  <Characters>57853</Characters>
  <Application>Microsoft Office Word</Application>
  <DocSecurity>0</DocSecurity>
  <Lines>482</Lines>
  <Paragraphs>133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66902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dc:title>
  <dc:subject/>
  <dc:creator>Arnold, Gottfried</dc:creator>
  <cp:keywords/>
  <dc:description/>
  <cp:lastModifiedBy>webmaster@glaubensstimme.de</cp:lastModifiedBy>
  <cp:revision>5</cp:revision>
  <dcterms:created xsi:type="dcterms:W3CDTF">2022-05-01T12:28:00Z</dcterms:created>
  <dcterms:modified xsi:type="dcterms:W3CDTF">2022-05-01T12:37:00Z</dcterms:modified>
  <dc:language>de</dc:language>
</cp:coreProperties>
</file>